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A0EBA" w:rsidRPr="000543E5" w:rsidRDefault="003D7F1B" w:rsidP="00203F1C">
      <w:pPr>
        <w:rPr>
          <w:rFonts w:asciiTheme="majorHAnsi" w:hAnsiTheme="majorHAnsi" w:cstheme="majorHAnsi"/>
        </w:rPr>
      </w:pPr>
      <w:r w:rsidRPr="000543E5">
        <w:rPr>
          <w:rFonts w:asciiTheme="majorHAnsi" w:hAnsiTheme="majorHAnsi" w:cstheme="majorHAnsi"/>
        </w:rPr>
        <w:t xml:space="preserve"> </w:t>
      </w:r>
    </w:p>
    <w:p w:rsidR="003D7F1B" w:rsidRPr="000543E5" w:rsidRDefault="003D7F1B" w:rsidP="003D7F1B">
      <w:pPr>
        <w:rPr>
          <w:rFonts w:asciiTheme="majorHAnsi" w:hAnsiTheme="majorHAnsi" w:cstheme="majorHAnsi"/>
        </w:rPr>
      </w:pPr>
      <w:r w:rsidRPr="000543E5">
        <w:rPr>
          <w:rFonts w:asciiTheme="majorHAnsi" w:hAnsiTheme="majorHAnsi" w:cstheme="majorHAnsi"/>
        </w:rPr>
        <w:t xml:space="preserve">From 1 August 2019, new rules will apply to all motorists when passing cyclists. When traveling </w:t>
      </w:r>
      <w:r w:rsidR="00E2343E" w:rsidRPr="000543E5">
        <w:rPr>
          <w:rFonts w:asciiTheme="majorHAnsi" w:hAnsiTheme="majorHAnsi" w:cstheme="majorHAnsi"/>
        </w:rPr>
        <w:t xml:space="preserve">in a </w:t>
      </w:r>
      <w:r w:rsidRPr="000543E5">
        <w:rPr>
          <w:rFonts w:asciiTheme="majorHAnsi" w:hAnsiTheme="majorHAnsi" w:cstheme="majorHAnsi"/>
        </w:rPr>
        <w:t xml:space="preserve"> 60km/h or less</w:t>
      </w:r>
      <w:r w:rsidR="00E2343E" w:rsidRPr="000543E5">
        <w:rPr>
          <w:rFonts w:asciiTheme="majorHAnsi" w:hAnsiTheme="majorHAnsi" w:cstheme="majorHAnsi"/>
        </w:rPr>
        <w:t xml:space="preserve"> speed zone</w:t>
      </w:r>
      <w:r w:rsidRPr="000543E5">
        <w:rPr>
          <w:rFonts w:asciiTheme="majorHAnsi" w:hAnsiTheme="majorHAnsi" w:cstheme="majorHAnsi"/>
        </w:rPr>
        <w:t xml:space="preserve">, motorists will be required to leave a minimum 1 metre passing distance when overtaking a cyclist. When </w:t>
      </w:r>
      <w:r w:rsidR="00E2343E" w:rsidRPr="000543E5">
        <w:rPr>
          <w:rFonts w:asciiTheme="majorHAnsi" w:hAnsiTheme="majorHAnsi" w:cstheme="majorHAnsi"/>
        </w:rPr>
        <w:t xml:space="preserve">the speed limit is over </w:t>
      </w:r>
      <w:r w:rsidRPr="000543E5">
        <w:rPr>
          <w:rFonts w:asciiTheme="majorHAnsi" w:hAnsiTheme="majorHAnsi" w:cstheme="majorHAnsi"/>
        </w:rPr>
        <w:t>60km/h, motorists will be required to leave a passing distance of at least 1.5 metres.</w:t>
      </w:r>
    </w:p>
    <w:sdt>
      <w:sdtPr>
        <w:rPr>
          <w:rFonts w:asciiTheme="majorHAnsi" w:eastAsia="Times New Roman" w:hAnsiTheme="majorHAnsi" w:cstheme="majorHAnsi"/>
          <w:b w:val="0"/>
          <w:bCs w:val="0"/>
          <w:sz w:val="24"/>
          <w:szCs w:val="20"/>
          <w:lang w:eastAsia="en-AU"/>
        </w:rPr>
        <w:id w:val="-1162700040"/>
        <w:docPartObj>
          <w:docPartGallery w:val="Table of Contents"/>
          <w:docPartUnique/>
        </w:docPartObj>
      </w:sdtPr>
      <w:sdtEndPr>
        <w:rPr>
          <w:rFonts w:eastAsia="Calibri"/>
          <w:noProof/>
          <w:sz w:val="22"/>
          <w:szCs w:val="22"/>
          <w:lang w:eastAsia="en-US"/>
        </w:rPr>
      </w:sdtEndPr>
      <w:sdtContent>
        <w:p w:rsidR="003D7F1B" w:rsidRPr="000543E5" w:rsidRDefault="003D7F1B" w:rsidP="003D7F1B">
          <w:pPr>
            <w:pStyle w:val="TOCHeading"/>
            <w:tabs>
              <w:tab w:val="left" w:pos="936"/>
            </w:tabs>
            <w:rPr>
              <w:rFonts w:asciiTheme="majorHAnsi" w:hAnsiTheme="majorHAnsi" w:cstheme="majorHAnsi"/>
              <w:sz w:val="4"/>
              <w:szCs w:val="4"/>
            </w:rPr>
          </w:pPr>
          <w:r w:rsidRPr="000543E5">
            <w:rPr>
              <w:rFonts w:asciiTheme="majorHAnsi" w:hAnsiTheme="majorHAnsi" w:cstheme="majorHAnsi"/>
            </w:rPr>
            <w:tab/>
          </w:r>
        </w:p>
        <w:p w:rsidR="000543E5" w:rsidRDefault="003D7F1B">
          <w:pPr>
            <w:pStyle w:val="TOC1"/>
            <w:tabs>
              <w:tab w:val="right" w:leader="dot" w:pos="9628"/>
            </w:tabs>
            <w:rPr>
              <w:rFonts w:asciiTheme="minorHAnsi" w:eastAsiaTheme="minorEastAsia" w:hAnsiTheme="minorHAnsi" w:cstheme="minorBidi"/>
              <w:noProof/>
              <w:lang w:eastAsia="en-AU"/>
            </w:rPr>
          </w:pPr>
          <w:r w:rsidRPr="000543E5">
            <w:rPr>
              <w:rFonts w:asciiTheme="majorHAnsi" w:hAnsiTheme="majorHAnsi" w:cstheme="majorHAnsi"/>
              <w:b/>
              <w:bCs/>
              <w:noProof/>
            </w:rPr>
            <w:fldChar w:fldCharType="begin"/>
          </w:r>
          <w:r w:rsidRPr="000543E5">
            <w:rPr>
              <w:rFonts w:asciiTheme="majorHAnsi" w:hAnsiTheme="majorHAnsi" w:cstheme="majorHAnsi"/>
              <w:b/>
              <w:bCs/>
              <w:noProof/>
            </w:rPr>
            <w:instrText xml:space="preserve"> TOC \o "1-3" \h \z \u </w:instrText>
          </w:r>
          <w:r w:rsidRPr="000543E5">
            <w:rPr>
              <w:rFonts w:asciiTheme="majorHAnsi" w:hAnsiTheme="majorHAnsi" w:cstheme="majorHAnsi"/>
              <w:b/>
              <w:bCs/>
              <w:noProof/>
            </w:rPr>
            <w:fldChar w:fldCharType="separate"/>
          </w:r>
          <w:hyperlink w:anchor="_Toc12018562" w:history="1">
            <w:r w:rsidR="000543E5" w:rsidRPr="00260442">
              <w:rPr>
                <w:rStyle w:val="Hyperlink"/>
                <w:rFonts w:asciiTheme="majorHAnsi" w:hAnsiTheme="majorHAnsi" w:cstheme="majorHAnsi"/>
                <w:noProof/>
              </w:rPr>
              <w:t>What is the purpose of the rule?</w:t>
            </w:r>
            <w:r w:rsidR="000543E5">
              <w:rPr>
                <w:noProof/>
                <w:webHidden/>
              </w:rPr>
              <w:tab/>
            </w:r>
            <w:r w:rsidR="000543E5">
              <w:rPr>
                <w:noProof/>
                <w:webHidden/>
              </w:rPr>
              <w:fldChar w:fldCharType="begin"/>
            </w:r>
            <w:r w:rsidR="000543E5">
              <w:rPr>
                <w:noProof/>
                <w:webHidden/>
              </w:rPr>
              <w:instrText xml:space="preserve"> PAGEREF _Toc12018562 \h </w:instrText>
            </w:r>
            <w:r w:rsidR="000543E5">
              <w:rPr>
                <w:noProof/>
                <w:webHidden/>
              </w:rPr>
            </w:r>
            <w:r w:rsidR="000543E5">
              <w:rPr>
                <w:noProof/>
                <w:webHidden/>
              </w:rPr>
              <w:fldChar w:fldCharType="separate"/>
            </w:r>
            <w:r w:rsidR="000543E5">
              <w:rPr>
                <w:noProof/>
                <w:webHidden/>
              </w:rPr>
              <w:t>1</w:t>
            </w:r>
            <w:r w:rsidR="000543E5">
              <w:rPr>
                <w:noProof/>
                <w:webHidden/>
              </w:rPr>
              <w:fldChar w:fldCharType="end"/>
            </w:r>
          </w:hyperlink>
        </w:p>
        <w:p w:rsidR="000543E5" w:rsidRDefault="003C2FC7">
          <w:pPr>
            <w:pStyle w:val="TOC1"/>
            <w:tabs>
              <w:tab w:val="right" w:leader="dot" w:pos="9628"/>
            </w:tabs>
            <w:rPr>
              <w:rFonts w:asciiTheme="minorHAnsi" w:eastAsiaTheme="minorEastAsia" w:hAnsiTheme="minorHAnsi" w:cstheme="minorBidi"/>
              <w:noProof/>
              <w:lang w:eastAsia="en-AU"/>
            </w:rPr>
          </w:pPr>
          <w:hyperlink w:anchor="_Toc12018563" w:history="1">
            <w:r w:rsidR="000543E5" w:rsidRPr="00260442">
              <w:rPr>
                <w:rStyle w:val="Hyperlink"/>
                <w:rFonts w:asciiTheme="majorHAnsi" w:hAnsiTheme="majorHAnsi" w:cstheme="majorHAnsi"/>
                <w:noProof/>
              </w:rPr>
              <w:t>What are the key features of the rule?</w:t>
            </w:r>
            <w:r w:rsidR="000543E5">
              <w:rPr>
                <w:noProof/>
                <w:webHidden/>
              </w:rPr>
              <w:tab/>
            </w:r>
            <w:r w:rsidR="000543E5">
              <w:rPr>
                <w:noProof/>
                <w:webHidden/>
              </w:rPr>
              <w:fldChar w:fldCharType="begin"/>
            </w:r>
            <w:r w:rsidR="000543E5">
              <w:rPr>
                <w:noProof/>
                <w:webHidden/>
              </w:rPr>
              <w:instrText xml:space="preserve"> PAGEREF _Toc12018563 \h </w:instrText>
            </w:r>
            <w:r w:rsidR="000543E5">
              <w:rPr>
                <w:noProof/>
                <w:webHidden/>
              </w:rPr>
            </w:r>
            <w:r w:rsidR="000543E5">
              <w:rPr>
                <w:noProof/>
                <w:webHidden/>
              </w:rPr>
              <w:fldChar w:fldCharType="separate"/>
            </w:r>
            <w:r w:rsidR="000543E5">
              <w:rPr>
                <w:noProof/>
                <w:webHidden/>
              </w:rPr>
              <w:t>2</w:t>
            </w:r>
            <w:r w:rsidR="000543E5">
              <w:rPr>
                <w:noProof/>
                <w:webHidden/>
              </w:rPr>
              <w:fldChar w:fldCharType="end"/>
            </w:r>
          </w:hyperlink>
        </w:p>
        <w:p w:rsidR="000543E5" w:rsidRDefault="003C2FC7">
          <w:pPr>
            <w:pStyle w:val="TOC1"/>
            <w:tabs>
              <w:tab w:val="right" w:leader="dot" w:pos="9628"/>
            </w:tabs>
            <w:rPr>
              <w:rFonts w:asciiTheme="minorHAnsi" w:eastAsiaTheme="minorEastAsia" w:hAnsiTheme="minorHAnsi" w:cstheme="minorBidi"/>
              <w:noProof/>
              <w:lang w:eastAsia="en-AU"/>
            </w:rPr>
          </w:pPr>
          <w:hyperlink w:anchor="_Toc12018564" w:history="1">
            <w:r w:rsidR="000543E5" w:rsidRPr="00260442">
              <w:rPr>
                <w:rStyle w:val="Hyperlink"/>
                <w:rFonts w:asciiTheme="majorHAnsi" w:hAnsiTheme="majorHAnsi" w:cstheme="majorHAnsi"/>
                <w:noProof/>
              </w:rPr>
              <w:t>What do cyclists need to do?</w:t>
            </w:r>
            <w:r w:rsidR="000543E5">
              <w:rPr>
                <w:noProof/>
                <w:webHidden/>
              </w:rPr>
              <w:tab/>
            </w:r>
            <w:r w:rsidR="000543E5">
              <w:rPr>
                <w:noProof/>
                <w:webHidden/>
              </w:rPr>
              <w:fldChar w:fldCharType="begin"/>
            </w:r>
            <w:r w:rsidR="000543E5">
              <w:rPr>
                <w:noProof/>
                <w:webHidden/>
              </w:rPr>
              <w:instrText xml:space="preserve"> PAGEREF _Toc12018564 \h </w:instrText>
            </w:r>
            <w:r w:rsidR="000543E5">
              <w:rPr>
                <w:noProof/>
                <w:webHidden/>
              </w:rPr>
            </w:r>
            <w:r w:rsidR="000543E5">
              <w:rPr>
                <w:noProof/>
                <w:webHidden/>
              </w:rPr>
              <w:fldChar w:fldCharType="separate"/>
            </w:r>
            <w:r w:rsidR="000543E5">
              <w:rPr>
                <w:noProof/>
                <w:webHidden/>
              </w:rPr>
              <w:t>2</w:t>
            </w:r>
            <w:r w:rsidR="000543E5">
              <w:rPr>
                <w:noProof/>
                <w:webHidden/>
              </w:rPr>
              <w:fldChar w:fldCharType="end"/>
            </w:r>
          </w:hyperlink>
        </w:p>
        <w:p w:rsidR="000543E5" w:rsidRDefault="003C2FC7">
          <w:pPr>
            <w:pStyle w:val="TOC1"/>
            <w:tabs>
              <w:tab w:val="right" w:leader="dot" w:pos="9628"/>
            </w:tabs>
            <w:rPr>
              <w:rFonts w:asciiTheme="minorHAnsi" w:eastAsiaTheme="minorEastAsia" w:hAnsiTheme="minorHAnsi" w:cstheme="minorBidi"/>
              <w:noProof/>
              <w:lang w:eastAsia="en-AU"/>
            </w:rPr>
          </w:pPr>
          <w:hyperlink w:anchor="_Toc12018565" w:history="1">
            <w:r w:rsidR="000543E5" w:rsidRPr="00260442">
              <w:rPr>
                <w:rStyle w:val="Hyperlink"/>
                <w:rFonts w:asciiTheme="majorHAnsi" w:hAnsiTheme="majorHAnsi" w:cstheme="majorHAnsi"/>
                <w:noProof/>
              </w:rPr>
              <w:t>How is the passing distance measured?</w:t>
            </w:r>
            <w:r w:rsidR="000543E5">
              <w:rPr>
                <w:noProof/>
                <w:webHidden/>
              </w:rPr>
              <w:tab/>
            </w:r>
            <w:r w:rsidR="000543E5">
              <w:rPr>
                <w:noProof/>
                <w:webHidden/>
              </w:rPr>
              <w:fldChar w:fldCharType="begin"/>
            </w:r>
            <w:r w:rsidR="000543E5">
              <w:rPr>
                <w:noProof/>
                <w:webHidden/>
              </w:rPr>
              <w:instrText xml:space="preserve"> PAGEREF _Toc12018565 \h </w:instrText>
            </w:r>
            <w:r w:rsidR="000543E5">
              <w:rPr>
                <w:noProof/>
                <w:webHidden/>
              </w:rPr>
            </w:r>
            <w:r w:rsidR="000543E5">
              <w:rPr>
                <w:noProof/>
                <w:webHidden/>
              </w:rPr>
              <w:fldChar w:fldCharType="separate"/>
            </w:r>
            <w:r w:rsidR="000543E5">
              <w:rPr>
                <w:noProof/>
                <w:webHidden/>
              </w:rPr>
              <w:t>2</w:t>
            </w:r>
            <w:r w:rsidR="000543E5">
              <w:rPr>
                <w:noProof/>
                <w:webHidden/>
              </w:rPr>
              <w:fldChar w:fldCharType="end"/>
            </w:r>
          </w:hyperlink>
        </w:p>
        <w:p w:rsidR="000543E5" w:rsidRDefault="003C2FC7">
          <w:pPr>
            <w:pStyle w:val="TOC1"/>
            <w:tabs>
              <w:tab w:val="right" w:leader="dot" w:pos="9628"/>
            </w:tabs>
            <w:rPr>
              <w:rFonts w:asciiTheme="minorHAnsi" w:eastAsiaTheme="minorEastAsia" w:hAnsiTheme="minorHAnsi" w:cstheme="minorBidi"/>
              <w:noProof/>
              <w:lang w:eastAsia="en-AU"/>
            </w:rPr>
          </w:pPr>
          <w:hyperlink w:anchor="_Toc12018566" w:history="1">
            <w:r w:rsidR="000543E5" w:rsidRPr="00260442">
              <w:rPr>
                <w:rStyle w:val="Hyperlink"/>
                <w:rFonts w:asciiTheme="majorHAnsi" w:hAnsiTheme="majorHAnsi" w:cstheme="majorHAnsi"/>
                <w:noProof/>
              </w:rPr>
              <w:t>Does the minimum passing distance apply to all motor vehicles?</w:t>
            </w:r>
            <w:r w:rsidR="000543E5">
              <w:rPr>
                <w:noProof/>
                <w:webHidden/>
              </w:rPr>
              <w:tab/>
            </w:r>
            <w:r w:rsidR="000543E5">
              <w:rPr>
                <w:noProof/>
                <w:webHidden/>
              </w:rPr>
              <w:fldChar w:fldCharType="begin"/>
            </w:r>
            <w:r w:rsidR="000543E5">
              <w:rPr>
                <w:noProof/>
                <w:webHidden/>
              </w:rPr>
              <w:instrText xml:space="preserve"> PAGEREF _Toc12018566 \h </w:instrText>
            </w:r>
            <w:r w:rsidR="000543E5">
              <w:rPr>
                <w:noProof/>
                <w:webHidden/>
              </w:rPr>
            </w:r>
            <w:r w:rsidR="000543E5">
              <w:rPr>
                <w:noProof/>
                <w:webHidden/>
              </w:rPr>
              <w:fldChar w:fldCharType="separate"/>
            </w:r>
            <w:r w:rsidR="000543E5">
              <w:rPr>
                <w:noProof/>
                <w:webHidden/>
              </w:rPr>
              <w:t>2</w:t>
            </w:r>
            <w:r w:rsidR="000543E5">
              <w:rPr>
                <w:noProof/>
                <w:webHidden/>
              </w:rPr>
              <w:fldChar w:fldCharType="end"/>
            </w:r>
          </w:hyperlink>
        </w:p>
        <w:p w:rsidR="000543E5" w:rsidRDefault="003C2FC7">
          <w:pPr>
            <w:pStyle w:val="TOC1"/>
            <w:tabs>
              <w:tab w:val="right" w:leader="dot" w:pos="9628"/>
            </w:tabs>
            <w:rPr>
              <w:rFonts w:asciiTheme="minorHAnsi" w:eastAsiaTheme="minorEastAsia" w:hAnsiTheme="minorHAnsi" w:cstheme="minorBidi"/>
              <w:noProof/>
              <w:lang w:eastAsia="en-AU"/>
            </w:rPr>
          </w:pPr>
          <w:hyperlink w:anchor="_Toc12018567" w:history="1">
            <w:r w:rsidR="000543E5" w:rsidRPr="00260442">
              <w:rPr>
                <w:rStyle w:val="Hyperlink"/>
                <w:rFonts w:asciiTheme="majorHAnsi" w:hAnsiTheme="majorHAnsi" w:cstheme="majorHAnsi"/>
                <w:noProof/>
              </w:rPr>
              <w:t>What should I do if I can’t leave the minimum safe passing distance?</w:t>
            </w:r>
            <w:r w:rsidR="000543E5">
              <w:rPr>
                <w:noProof/>
                <w:webHidden/>
              </w:rPr>
              <w:tab/>
            </w:r>
            <w:r w:rsidR="000543E5">
              <w:rPr>
                <w:noProof/>
                <w:webHidden/>
              </w:rPr>
              <w:fldChar w:fldCharType="begin"/>
            </w:r>
            <w:r w:rsidR="000543E5">
              <w:rPr>
                <w:noProof/>
                <w:webHidden/>
              </w:rPr>
              <w:instrText xml:space="preserve"> PAGEREF _Toc12018567 \h </w:instrText>
            </w:r>
            <w:r w:rsidR="000543E5">
              <w:rPr>
                <w:noProof/>
                <w:webHidden/>
              </w:rPr>
            </w:r>
            <w:r w:rsidR="000543E5">
              <w:rPr>
                <w:noProof/>
                <w:webHidden/>
              </w:rPr>
              <w:fldChar w:fldCharType="separate"/>
            </w:r>
            <w:r w:rsidR="000543E5">
              <w:rPr>
                <w:noProof/>
                <w:webHidden/>
              </w:rPr>
              <w:t>3</w:t>
            </w:r>
            <w:r w:rsidR="000543E5">
              <w:rPr>
                <w:noProof/>
                <w:webHidden/>
              </w:rPr>
              <w:fldChar w:fldCharType="end"/>
            </w:r>
          </w:hyperlink>
        </w:p>
        <w:p w:rsidR="000543E5" w:rsidRDefault="003C2FC7">
          <w:pPr>
            <w:pStyle w:val="TOC1"/>
            <w:tabs>
              <w:tab w:val="right" w:leader="dot" w:pos="9628"/>
            </w:tabs>
            <w:rPr>
              <w:rFonts w:asciiTheme="minorHAnsi" w:eastAsiaTheme="minorEastAsia" w:hAnsiTheme="minorHAnsi" w:cstheme="minorBidi"/>
              <w:noProof/>
              <w:lang w:eastAsia="en-AU"/>
            </w:rPr>
          </w:pPr>
          <w:hyperlink w:anchor="_Toc12018568" w:history="1">
            <w:r w:rsidR="000543E5" w:rsidRPr="00260442">
              <w:rPr>
                <w:rStyle w:val="Hyperlink"/>
                <w:rFonts w:asciiTheme="majorHAnsi" w:hAnsiTheme="majorHAnsi" w:cstheme="majorHAnsi"/>
                <w:noProof/>
              </w:rPr>
              <w:t>Can I cross centre lines when I am driving to pass a cyclist?</w:t>
            </w:r>
            <w:r w:rsidR="000543E5">
              <w:rPr>
                <w:noProof/>
                <w:webHidden/>
              </w:rPr>
              <w:tab/>
            </w:r>
            <w:r w:rsidR="000543E5">
              <w:rPr>
                <w:noProof/>
                <w:webHidden/>
              </w:rPr>
              <w:fldChar w:fldCharType="begin"/>
            </w:r>
            <w:r w:rsidR="000543E5">
              <w:rPr>
                <w:noProof/>
                <w:webHidden/>
              </w:rPr>
              <w:instrText xml:space="preserve"> PAGEREF _Toc12018568 \h </w:instrText>
            </w:r>
            <w:r w:rsidR="000543E5">
              <w:rPr>
                <w:noProof/>
                <w:webHidden/>
              </w:rPr>
            </w:r>
            <w:r w:rsidR="000543E5">
              <w:rPr>
                <w:noProof/>
                <w:webHidden/>
              </w:rPr>
              <w:fldChar w:fldCharType="separate"/>
            </w:r>
            <w:r w:rsidR="000543E5">
              <w:rPr>
                <w:noProof/>
                <w:webHidden/>
              </w:rPr>
              <w:t>3</w:t>
            </w:r>
            <w:r w:rsidR="000543E5">
              <w:rPr>
                <w:noProof/>
                <w:webHidden/>
              </w:rPr>
              <w:fldChar w:fldCharType="end"/>
            </w:r>
          </w:hyperlink>
        </w:p>
        <w:p w:rsidR="000543E5" w:rsidRDefault="003C2FC7">
          <w:pPr>
            <w:pStyle w:val="TOC1"/>
            <w:tabs>
              <w:tab w:val="right" w:leader="dot" w:pos="9628"/>
            </w:tabs>
            <w:rPr>
              <w:rFonts w:asciiTheme="minorHAnsi" w:eastAsiaTheme="minorEastAsia" w:hAnsiTheme="minorHAnsi" w:cstheme="minorBidi"/>
              <w:noProof/>
              <w:lang w:eastAsia="en-AU"/>
            </w:rPr>
          </w:pPr>
          <w:hyperlink w:anchor="_Toc12018569" w:history="1">
            <w:r w:rsidR="000543E5" w:rsidRPr="00260442">
              <w:rPr>
                <w:rStyle w:val="Hyperlink"/>
                <w:rFonts w:asciiTheme="majorHAnsi" w:hAnsiTheme="majorHAnsi" w:cstheme="majorHAnsi"/>
                <w:noProof/>
              </w:rPr>
              <w:t>Does this rule apply when driving through a roundabout or where there is a raised median strip or island that does not allow a minimum passing distance?</w:t>
            </w:r>
            <w:r w:rsidR="000543E5">
              <w:rPr>
                <w:noProof/>
                <w:webHidden/>
              </w:rPr>
              <w:tab/>
            </w:r>
            <w:r w:rsidR="000543E5">
              <w:rPr>
                <w:noProof/>
                <w:webHidden/>
              </w:rPr>
              <w:fldChar w:fldCharType="begin"/>
            </w:r>
            <w:r w:rsidR="000543E5">
              <w:rPr>
                <w:noProof/>
                <w:webHidden/>
              </w:rPr>
              <w:instrText xml:space="preserve"> PAGEREF _Toc12018569 \h </w:instrText>
            </w:r>
            <w:r w:rsidR="000543E5">
              <w:rPr>
                <w:noProof/>
                <w:webHidden/>
              </w:rPr>
            </w:r>
            <w:r w:rsidR="000543E5">
              <w:rPr>
                <w:noProof/>
                <w:webHidden/>
              </w:rPr>
              <w:fldChar w:fldCharType="separate"/>
            </w:r>
            <w:r w:rsidR="000543E5">
              <w:rPr>
                <w:noProof/>
                <w:webHidden/>
              </w:rPr>
              <w:t>3</w:t>
            </w:r>
            <w:r w:rsidR="000543E5">
              <w:rPr>
                <w:noProof/>
                <w:webHidden/>
              </w:rPr>
              <w:fldChar w:fldCharType="end"/>
            </w:r>
          </w:hyperlink>
        </w:p>
        <w:p w:rsidR="000543E5" w:rsidRDefault="003C2FC7">
          <w:pPr>
            <w:pStyle w:val="TOC1"/>
            <w:tabs>
              <w:tab w:val="right" w:leader="dot" w:pos="9628"/>
            </w:tabs>
            <w:rPr>
              <w:rFonts w:asciiTheme="minorHAnsi" w:eastAsiaTheme="minorEastAsia" w:hAnsiTheme="minorHAnsi" w:cstheme="minorBidi"/>
              <w:noProof/>
              <w:lang w:eastAsia="en-AU"/>
            </w:rPr>
          </w:pPr>
          <w:hyperlink w:anchor="_Toc12018570" w:history="1">
            <w:r w:rsidR="000543E5" w:rsidRPr="00260442">
              <w:rPr>
                <w:rStyle w:val="Hyperlink"/>
                <w:rFonts w:asciiTheme="majorHAnsi" w:hAnsiTheme="majorHAnsi" w:cstheme="majorHAnsi"/>
                <w:noProof/>
              </w:rPr>
              <w:t>Do motorists need to indicate when passing cyclists?</w:t>
            </w:r>
            <w:r w:rsidR="000543E5">
              <w:rPr>
                <w:noProof/>
                <w:webHidden/>
              </w:rPr>
              <w:tab/>
            </w:r>
            <w:r w:rsidR="000543E5">
              <w:rPr>
                <w:noProof/>
                <w:webHidden/>
              </w:rPr>
              <w:fldChar w:fldCharType="begin"/>
            </w:r>
            <w:r w:rsidR="000543E5">
              <w:rPr>
                <w:noProof/>
                <w:webHidden/>
              </w:rPr>
              <w:instrText xml:space="preserve"> PAGEREF _Toc12018570 \h </w:instrText>
            </w:r>
            <w:r w:rsidR="000543E5">
              <w:rPr>
                <w:noProof/>
                <w:webHidden/>
              </w:rPr>
            </w:r>
            <w:r w:rsidR="000543E5">
              <w:rPr>
                <w:noProof/>
                <w:webHidden/>
              </w:rPr>
              <w:fldChar w:fldCharType="separate"/>
            </w:r>
            <w:r w:rsidR="000543E5">
              <w:rPr>
                <w:noProof/>
                <w:webHidden/>
              </w:rPr>
              <w:t>3</w:t>
            </w:r>
            <w:r w:rsidR="000543E5">
              <w:rPr>
                <w:noProof/>
                <w:webHidden/>
              </w:rPr>
              <w:fldChar w:fldCharType="end"/>
            </w:r>
          </w:hyperlink>
        </w:p>
        <w:p w:rsidR="000543E5" w:rsidRDefault="003C2FC7">
          <w:pPr>
            <w:pStyle w:val="TOC1"/>
            <w:tabs>
              <w:tab w:val="right" w:leader="dot" w:pos="9628"/>
            </w:tabs>
            <w:rPr>
              <w:rFonts w:asciiTheme="minorHAnsi" w:eastAsiaTheme="minorEastAsia" w:hAnsiTheme="minorHAnsi" w:cstheme="minorBidi"/>
              <w:noProof/>
              <w:lang w:eastAsia="en-AU"/>
            </w:rPr>
          </w:pPr>
          <w:hyperlink w:anchor="_Toc12018571" w:history="1">
            <w:r w:rsidR="000543E5" w:rsidRPr="00260442">
              <w:rPr>
                <w:rStyle w:val="Hyperlink"/>
                <w:rFonts w:asciiTheme="majorHAnsi" w:hAnsiTheme="majorHAnsi" w:cstheme="majorHAnsi"/>
                <w:noProof/>
              </w:rPr>
              <w:t>What happens if a cyclist moves closer to the person trying to drive around them to pass?</w:t>
            </w:r>
            <w:r w:rsidR="000543E5">
              <w:rPr>
                <w:noProof/>
                <w:webHidden/>
              </w:rPr>
              <w:tab/>
            </w:r>
            <w:r w:rsidR="000543E5">
              <w:rPr>
                <w:noProof/>
                <w:webHidden/>
              </w:rPr>
              <w:fldChar w:fldCharType="begin"/>
            </w:r>
            <w:r w:rsidR="000543E5">
              <w:rPr>
                <w:noProof/>
                <w:webHidden/>
              </w:rPr>
              <w:instrText xml:space="preserve"> PAGEREF _Toc12018571 \h </w:instrText>
            </w:r>
            <w:r w:rsidR="000543E5">
              <w:rPr>
                <w:noProof/>
                <w:webHidden/>
              </w:rPr>
            </w:r>
            <w:r w:rsidR="000543E5">
              <w:rPr>
                <w:noProof/>
                <w:webHidden/>
              </w:rPr>
              <w:fldChar w:fldCharType="separate"/>
            </w:r>
            <w:r w:rsidR="000543E5">
              <w:rPr>
                <w:noProof/>
                <w:webHidden/>
              </w:rPr>
              <w:t>4</w:t>
            </w:r>
            <w:r w:rsidR="000543E5">
              <w:rPr>
                <w:noProof/>
                <w:webHidden/>
              </w:rPr>
              <w:fldChar w:fldCharType="end"/>
            </w:r>
          </w:hyperlink>
        </w:p>
        <w:p w:rsidR="000543E5" w:rsidRDefault="003C2FC7">
          <w:pPr>
            <w:pStyle w:val="TOC1"/>
            <w:tabs>
              <w:tab w:val="right" w:leader="dot" w:pos="9628"/>
            </w:tabs>
            <w:rPr>
              <w:rFonts w:asciiTheme="minorHAnsi" w:eastAsiaTheme="minorEastAsia" w:hAnsiTheme="minorHAnsi" w:cstheme="minorBidi"/>
              <w:noProof/>
              <w:lang w:eastAsia="en-AU"/>
            </w:rPr>
          </w:pPr>
          <w:hyperlink w:anchor="_Toc12018572" w:history="1">
            <w:r w:rsidR="000543E5" w:rsidRPr="00260442">
              <w:rPr>
                <w:rStyle w:val="Hyperlink"/>
                <w:rFonts w:asciiTheme="majorHAnsi" w:hAnsiTheme="majorHAnsi" w:cstheme="majorHAnsi"/>
                <w:noProof/>
              </w:rPr>
              <w:t>Does this rule apply when the person I am passing is cycling in a bicycle lane?</w:t>
            </w:r>
            <w:r w:rsidR="000543E5">
              <w:rPr>
                <w:noProof/>
                <w:webHidden/>
              </w:rPr>
              <w:tab/>
            </w:r>
            <w:r w:rsidR="000543E5">
              <w:rPr>
                <w:noProof/>
                <w:webHidden/>
              </w:rPr>
              <w:fldChar w:fldCharType="begin"/>
            </w:r>
            <w:r w:rsidR="000543E5">
              <w:rPr>
                <w:noProof/>
                <w:webHidden/>
              </w:rPr>
              <w:instrText xml:space="preserve"> PAGEREF _Toc12018572 \h </w:instrText>
            </w:r>
            <w:r w:rsidR="000543E5">
              <w:rPr>
                <w:noProof/>
                <w:webHidden/>
              </w:rPr>
            </w:r>
            <w:r w:rsidR="000543E5">
              <w:rPr>
                <w:noProof/>
                <w:webHidden/>
              </w:rPr>
              <w:fldChar w:fldCharType="separate"/>
            </w:r>
            <w:r w:rsidR="000543E5">
              <w:rPr>
                <w:noProof/>
                <w:webHidden/>
              </w:rPr>
              <w:t>4</w:t>
            </w:r>
            <w:r w:rsidR="000543E5">
              <w:rPr>
                <w:noProof/>
                <w:webHidden/>
              </w:rPr>
              <w:fldChar w:fldCharType="end"/>
            </w:r>
          </w:hyperlink>
        </w:p>
        <w:p w:rsidR="000543E5" w:rsidRDefault="003C2FC7">
          <w:pPr>
            <w:pStyle w:val="TOC1"/>
            <w:tabs>
              <w:tab w:val="right" w:leader="dot" w:pos="9628"/>
            </w:tabs>
            <w:rPr>
              <w:rFonts w:asciiTheme="minorHAnsi" w:eastAsiaTheme="minorEastAsia" w:hAnsiTheme="minorHAnsi" w:cstheme="minorBidi"/>
              <w:noProof/>
              <w:lang w:eastAsia="en-AU"/>
            </w:rPr>
          </w:pPr>
          <w:hyperlink w:anchor="_Toc12018573" w:history="1">
            <w:r w:rsidR="000543E5" w:rsidRPr="00260442">
              <w:rPr>
                <w:rStyle w:val="Hyperlink"/>
                <w:rFonts w:asciiTheme="majorHAnsi" w:hAnsiTheme="majorHAnsi" w:cstheme="majorHAnsi"/>
                <w:noProof/>
              </w:rPr>
              <w:t>Are cyclists required to use on-road bike lanes where they are provided?</w:t>
            </w:r>
            <w:r w:rsidR="000543E5">
              <w:rPr>
                <w:noProof/>
                <w:webHidden/>
              </w:rPr>
              <w:tab/>
            </w:r>
            <w:r w:rsidR="000543E5">
              <w:rPr>
                <w:noProof/>
                <w:webHidden/>
              </w:rPr>
              <w:fldChar w:fldCharType="begin"/>
            </w:r>
            <w:r w:rsidR="000543E5">
              <w:rPr>
                <w:noProof/>
                <w:webHidden/>
              </w:rPr>
              <w:instrText xml:space="preserve"> PAGEREF _Toc12018573 \h </w:instrText>
            </w:r>
            <w:r w:rsidR="000543E5">
              <w:rPr>
                <w:noProof/>
                <w:webHidden/>
              </w:rPr>
            </w:r>
            <w:r w:rsidR="000543E5">
              <w:rPr>
                <w:noProof/>
                <w:webHidden/>
              </w:rPr>
              <w:fldChar w:fldCharType="separate"/>
            </w:r>
            <w:r w:rsidR="000543E5">
              <w:rPr>
                <w:noProof/>
                <w:webHidden/>
              </w:rPr>
              <w:t>4</w:t>
            </w:r>
            <w:r w:rsidR="000543E5">
              <w:rPr>
                <w:noProof/>
                <w:webHidden/>
              </w:rPr>
              <w:fldChar w:fldCharType="end"/>
            </w:r>
          </w:hyperlink>
        </w:p>
        <w:p w:rsidR="000543E5" w:rsidRDefault="003C2FC7">
          <w:pPr>
            <w:pStyle w:val="TOC1"/>
            <w:tabs>
              <w:tab w:val="right" w:leader="dot" w:pos="9628"/>
            </w:tabs>
            <w:rPr>
              <w:rFonts w:asciiTheme="minorHAnsi" w:eastAsiaTheme="minorEastAsia" w:hAnsiTheme="minorHAnsi" w:cstheme="minorBidi"/>
              <w:noProof/>
              <w:lang w:eastAsia="en-AU"/>
            </w:rPr>
          </w:pPr>
          <w:hyperlink w:anchor="_Toc12018574" w:history="1">
            <w:r w:rsidR="000543E5" w:rsidRPr="00260442">
              <w:rPr>
                <w:rStyle w:val="Hyperlink"/>
                <w:rFonts w:asciiTheme="majorHAnsi" w:hAnsiTheme="majorHAnsi" w:cstheme="majorHAnsi"/>
                <w:noProof/>
                <w:lang w:eastAsia="en-AU"/>
              </w:rPr>
              <w:t>Are cyclists allowed on the road even when there is an off road bike path?</w:t>
            </w:r>
            <w:r w:rsidR="000543E5">
              <w:rPr>
                <w:noProof/>
                <w:webHidden/>
              </w:rPr>
              <w:tab/>
            </w:r>
            <w:r w:rsidR="000543E5">
              <w:rPr>
                <w:noProof/>
                <w:webHidden/>
              </w:rPr>
              <w:fldChar w:fldCharType="begin"/>
            </w:r>
            <w:r w:rsidR="000543E5">
              <w:rPr>
                <w:noProof/>
                <w:webHidden/>
              </w:rPr>
              <w:instrText xml:space="preserve"> PAGEREF _Toc12018574 \h </w:instrText>
            </w:r>
            <w:r w:rsidR="000543E5">
              <w:rPr>
                <w:noProof/>
                <w:webHidden/>
              </w:rPr>
            </w:r>
            <w:r w:rsidR="000543E5">
              <w:rPr>
                <w:noProof/>
                <w:webHidden/>
              </w:rPr>
              <w:fldChar w:fldCharType="separate"/>
            </w:r>
            <w:r w:rsidR="000543E5">
              <w:rPr>
                <w:noProof/>
                <w:webHidden/>
              </w:rPr>
              <w:t>4</w:t>
            </w:r>
            <w:r w:rsidR="000543E5">
              <w:rPr>
                <w:noProof/>
                <w:webHidden/>
              </w:rPr>
              <w:fldChar w:fldCharType="end"/>
            </w:r>
          </w:hyperlink>
        </w:p>
        <w:p w:rsidR="000543E5" w:rsidRDefault="003C2FC7">
          <w:pPr>
            <w:pStyle w:val="TOC1"/>
            <w:tabs>
              <w:tab w:val="right" w:leader="dot" w:pos="9628"/>
            </w:tabs>
            <w:rPr>
              <w:rFonts w:asciiTheme="minorHAnsi" w:eastAsiaTheme="minorEastAsia" w:hAnsiTheme="minorHAnsi" w:cstheme="minorBidi"/>
              <w:noProof/>
              <w:lang w:eastAsia="en-AU"/>
            </w:rPr>
          </w:pPr>
          <w:hyperlink w:anchor="_Toc12018575" w:history="1">
            <w:r w:rsidR="000543E5" w:rsidRPr="00260442">
              <w:rPr>
                <w:rStyle w:val="Hyperlink"/>
                <w:rFonts w:asciiTheme="majorHAnsi" w:hAnsiTheme="majorHAnsi" w:cstheme="majorHAnsi"/>
                <w:noProof/>
              </w:rPr>
              <w:t>Are motorists allowed to use bike lanes?</w:t>
            </w:r>
            <w:r w:rsidR="000543E5">
              <w:rPr>
                <w:noProof/>
                <w:webHidden/>
              </w:rPr>
              <w:tab/>
            </w:r>
            <w:r w:rsidR="000543E5">
              <w:rPr>
                <w:noProof/>
                <w:webHidden/>
              </w:rPr>
              <w:fldChar w:fldCharType="begin"/>
            </w:r>
            <w:r w:rsidR="000543E5">
              <w:rPr>
                <w:noProof/>
                <w:webHidden/>
              </w:rPr>
              <w:instrText xml:space="preserve"> PAGEREF _Toc12018575 \h </w:instrText>
            </w:r>
            <w:r w:rsidR="000543E5">
              <w:rPr>
                <w:noProof/>
                <w:webHidden/>
              </w:rPr>
            </w:r>
            <w:r w:rsidR="000543E5">
              <w:rPr>
                <w:noProof/>
                <w:webHidden/>
              </w:rPr>
              <w:fldChar w:fldCharType="separate"/>
            </w:r>
            <w:r w:rsidR="000543E5">
              <w:rPr>
                <w:noProof/>
                <w:webHidden/>
              </w:rPr>
              <w:t>4</w:t>
            </w:r>
            <w:r w:rsidR="000543E5">
              <w:rPr>
                <w:noProof/>
                <w:webHidden/>
              </w:rPr>
              <w:fldChar w:fldCharType="end"/>
            </w:r>
          </w:hyperlink>
        </w:p>
        <w:p w:rsidR="000543E5" w:rsidRDefault="003C2FC7">
          <w:pPr>
            <w:pStyle w:val="TOC1"/>
            <w:tabs>
              <w:tab w:val="right" w:leader="dot" w:pos="9628"/>
            </w:tabs>
            <w:rPr>
              <w:rFonts w:asciiTheme="minorHAnsi" w:eastAsiaTheme="minorEastAsia" w:hAnsiTheme="minorHAnsi" w:cstheme="minorBidi"/>
              <w:noProof/>
              <w:lang w:eastAsia="en-AU"/>
            </w:rPr>
          </w:pPr>
          <w:hyperlink w:anchor="_Toc12018576" w:history="1">
            <w:r w:rsidR="000543E5" w:rsidRPr="00260442">
              <w:rPr>
                <w:rStyle w:val="Hyperlink"/>
                <w:rFonts w:asciiTheme="majorHAnsi" w:hAnsiTheme="majorHAnsi" w:cstheme="majorHAnsi"/>
                <w:noProof/>
              </w:rPr>
              <w:t>Do cyclists need to leave parked cars 1 metre when riding past them?</w:t>
            </w:r>
            <w:r w:rsidR="000543E5">
              <w:rPr>
                <w:noProof/>
                <w:webHidden/>
              </w:rPr>
              <w:tab/>
            </w:r>
            <w:r w:rsidR="000543E5">
              <w:rPr>
                <w:noProof/>
                <w:webHidden/>
              </w:rPr>
              <w:fldChar w:fldCharType="begin"/>
            </w:r>
            <w:r w:rsidR="000543E5">
              <w:rPr>
                <w:noProof/>
                <w:webHidden/>
              </w:rPr>
              <w:instrText xml:space="preserve"> PAGEREF _Toc12018576 \h </w:instrText>
            </w:r>
            <w:r w:rsidR="000543E5">
              <w:rPr>
                <w:noProof/>
                <w:webHidden/>
              </w:rPr>
            </w:r>
            <w:r w:rsidR="000543E5">
              <w:rPr>
                <w:noProof/>
                <w:webHidden/>
              </w:rPr>
              <w:fldChar w:fldCharType="separate"/>
            </w:r>
            <w:r w:rsidR="000543E5">
              <w:rPr>
                <w:noProof/>
                <w:webHidden/>
              </w:rPr>
              <w:t>4</w:t>
            </w:r>
            <w:r w:rsidR="000543E5">
              <w:rPr>
                <w:noProof/>
                <w:webHidden/>
              </w:rPr>
              <w:fldChar w:fldCharType="end"/>
            </w:r>
          </w:hyperlink>
        </w:p>
        <w:p w:rsidR="000543E5" w:rsidRDefault="003C2FC7">
          <w:pPr>
            <w:pStyle w:val="TOC1"/>
            <w:tabs>
              <w:tab w:val="right" w:leader="dot" w:pos="9628"/>
            </w:tabs>
            <w:rPr>
              <w:rFonts w:asciiTheme="minorHAnsi" w:eastAsiaTheme="minorEastAsia" w:hAnsiTheme="minorHAnsi" w:cstheme="minorBidi"/>
              <w:noProof/>
              <w:lang w:eastAsia="en-AU"/>
            </w:rPr>
          </w:pPr>
          <w:hyperlink w:anchor="_Toc12018577" w:history="1">
            <w:r w:rsidR="000543E5" w:rsidRPr="00260442">
              <w:rPr>
                <w:rStyle w:val="Hyperlink"/>
                <w:rFonts w:asciiTheme="majorHAnsi" w:hAnsiTheme="majorHAnsi" w:cstheme="majorHAnsi"/>
                <w:noProof/>
              </w:rPr>
              <w:t>Are cyclists permitted to ride side by side in the same lane on a road and do these overtaking rules apply?</w:t>
            </w:r>
            <w:r w:rsidR="000543E5">
              <w:rPr>
                <w:noProof/>
                <w:webHidden/>
              </w:rPr>
              <w:tab/>
            </w:r>
            <w:r w:rsidR="000543E5">
              <w:rPr>
                <w:noProof/>
                <w:webHidden/>
              </w:rPr>
              <w:fldChar w:fldCharType="begin"/>
            </w:r>
            <w:r w:rsidR="000543E5">
              <w:rPr>
                <w:noProof/>
                <w:webHidden/>
              </w:rPr>
              <w:instrText xml:space="preserve"> PAGEREF _Toc12018577 \h </w:instrText>
            </w:r>
            <w:r w:rsidR="000543E5">
              <w:rPr>
                <w:noProof/>
                <w:webHidden/>
              </w:rPr>
            </w:r>
            <w:r w:rsidR="000543E5">
              <w:rPr>
                <w:noProof/>
                <w:webHidden/>
              </w:rPr>
              <w:fldChar w:fldCharType="separate"/>
            </w:r>
            <w:r w:rsidR="000543E5">
              <w:rPr>
                <w:noProof/>
                <w:webHidden/>
              </w:rPr>
              <w:t>5</w:t>
            </w:r>
            <w:r w:rsidR="000543E5">
              <w:rPr>
                <w:noProof/>
                <w:webHidden/>
              </w:rPr>
              <w:fldChar w:fldCharType="end"/>
            </w:r>
          </w:hyperlink>
        </w:p>
        <w:p w:rsidR="000543E5" w:rsidRDefault="003C2FC7">
          <w:pPr>
            <w:pStyle w:val="TOC1"/>
            <w:tabs>
              <w:tab w:val="right" w:leader="dot" w:pos="9628"/>
            </w:tabs>
            <w:rPr>
              <w:rFonts w:asciiTheme="minorHAnsi" w:eastAsiaTheme="minorEastAsia" w:hAnsiTheme="minorHAnsi" w:cstheme="minorBidi"/>
              <w:noProof/>
              <w:lang w:eastAsia="en-AU"/>
            </w:rPr>
          </w:pPr>
          <w:hyperlink w:anchor="_Toc12018578" w:history="1">
            <w:r w:rsidR="000543E5" w:rsidRPr="00260442">
              <w:rPr>
                <w:rStyle w:val="Hyperlink"/>
                <w:rFonts w:asciiTheme="majorHAnsi" w:hAnsiTheme="majorHAnsi" w:cstheme="majorHAnsi"/>
                <w:noProof/>
              </w:rPr>
              <w:t>Are the road rules for cyclists the same as those for drivers?</w:t>
            </w:r>
            <w:r w:rsidR="000543E5">
              <w:rPr>
                <w:noProof/>
                <w:webHidden/>
              </w:rPr>
              <w:tab/>
            </w:r>
            <w:r w:rsidR="000543E5">
              <w:rPr>
                <w:noProof/>
                <w:webHidden/>
              </w:rPr>
              <w:fldChar w:fldCharType="begin"/>
            </w:r>
            <w:r w:rsidR="000543E5">
              <w:rPr>
                <w:noProof/>
                <w:webHidden/>
              </w:rPr>
              <w:instrText xml:space="preserve"> PAGEREF _Toc12018578 \h </w:instrText>
            </w:r>
            <w:r w:rsidR="000543E5">
              <w:rPr>
                <w:noProof/>
                <w:webHidden/>
              </w:rPr>
            </w:r>
            <w:r w:rsidR="000543E5">
              <w:rPr>
                <w:noProof/>
                <w:webHidden/>
              </w:rPr>
              <w:fldChar w:fldCharType="separate"/>
            </w:r>
            <w:r w:rsidR="000543E5">
              <w:rPr>
                <w:noProof/>
                <w:webHidden/>
              </w:rPr>
              <w:t>5</w:t>
            </w:r>
            <w:r w:rsidR="000543E5">
              <w:rPr>
                <w:noProof/>
                <w:webHidden/>
              </w:rPr>
              <w:fldChar w:fldCharType="end"/>
            </w:r>
          </w:hyperlink>
        </w:p>
        <w:p w:rsidR="000543E5" w:rsidRDefault="003C2FC7">
          <w:pPr>
            <w:pStyle w:val="TOC1"/>
            <w:tabs>
              <w:tab w:val="right" w:leader="dot" w:pos="9628"/>
            </w:tabs>
            <w:rPr>
              <w:rFonts w:asciiTheme="minorHAnsi" w:eastAsiaTheme="minorEastAsia" w:hAnsiTheme="minorHAnsi" w:cstheme="minorBidi"/>
              <w:noProof/>
              <w:lang w:eastAsia="en-AU"/>
            </w:rPr>
          </w:pPr>
          <w:hyperlink w:anchor="_Toc12018579" w:history="1">
            <w:r w:rsidR="000543E5" w:rsidRPr="00260442">
              <w:rPr>
                <w:rStyle w:val="Hyperlink"/>
                <w:rFonts w:asciiTheme="majorHAnsi" w:hAnsiTheme="majorHAnsi" w:cstheme="majorHAnsi"/>
                <w:noProof/>
              </w:rPr>
              <w:t>What is the penalty for motorists not giving the minimum passing distance?</w:t>
            </w:r>
            <w:r w:rsidR="000543E5">
              <w:rPr>
                <w:noProof/>
                <w:webHidden/>
              </w:rPr>
              <w:tab/>
            </w:r>
            <w:r w:rsidR="000543E5">
              <w:rPr>
                <w:noProof/>
                <w:webHidden/>
              </w:rPr>
              <w:fldChar w:fldCharType="begin"/>
            </w:r>
            <w:r w:rsidR="000543E5">
              <w:rPr>
                <w:noProof/>
                <w:webHidden/>
              </w:rPr>
              <w:instrText xml:space="preserve"> PAGEREF _Toc12018579 \h </w:instrText>
            </w:r>
            <w:r w:rsidR="000543E5">
              <w:rPr>
                <w:noProof/>
                <w:webHidden/>
              </w:rPr>
            </w:r>
            <w:r w:rsidR="000543E5">
              <w:rPr>
                <w:noProof/>
                <w:webHidden/>
              </w:rPr>
              <w:fldChar w:fldCharType="separate"/>
            </w:r>
            <w:r w:rsidR="000543E5">
              <w:rPr>
                <w:noProof/>
                <w:webHidden/>
              </w:rPr>
              <w:t>5</w:t>
            </w:r>
            <w:r w:rsidR="000543E5">
              <w:rPr>
                <w:noProof/>
                <w:webHidden/>
              </w:rPr>
              <w:fldChar w:fldCharType="end"/>
            </w:r>
          </w:hyperlink>
        </w:p>
        <w:p w:rsidR="000543E5" w:rsidRDefault="003C2FC7">
          <w:pPr>
            <w:pStyle w:val="TOC1"/>
            <w:tabs>
              <w:tab w:val="right" w:leader="dot" w:pos="9628"/>
            </w:tabs>
            <w:rPr>
              <w:rFonts w:asciiTheme="minorHAnsi" w:eastAsiaTheme="minorEastAsia" w:hAnsiTheme="minorHAnsi" w:cstheme="minorBidi"/>
              <w:noProof/>
              <w:lang w:eastAsia="en-AU"/>
            </w:rPr>
          </w:pPr>
          <w:hyperlink w:anchor="_Toc12018580" w:history="1">
            <w:r w:rsidR="000543E5" w:rsidRPr="00260442">
              <w:rPr>
                <w:rStyle w:val="Hyperlink"/>
                <w:rFonts w:asciiTheme="majorHAnsi" w:hAnsiTheme="majorHAnsi" w:cstheme="majorHAnsi"/>
                <w:noProof/>
              </w:rPr>
              <w:t>How does this rule compare with other states and territories?</w:t>
            </w:r>
            <w:r w:rsidR="000543E5">
              <w:rPr>
                <w:noProof/>
                <w:webHidden/>
              </w:rPr>
              <w:tab/>
            </w:r>
            <w:r w:rsidR="000543E5">
              <w:rPr>
                <w:noProof/>
                <w:webHidden/>
              </w:rPr>
              <w:fldChar w:fldCharType="begin"/>
            </w:r>
            <w:r w:rsidR="000543E5">
              <w:rPr>
                <w:noProof/>
                <w:webHidden/>
              </w:rPr>
              <w:instrText xml:space="preserve"> PAGEREF _Toc12018580 \h </w:instrText>
            </w:r>
            <w:r w:rsidR="000543E5">
              <w:rPr>
                <w:noProof/>
                <w:webHidden/>
              </w:rPr>
            </w:r>
            <w:r w:rsidR="000543E5">
              <w:rPr>
                <w:noProof/>
                <w:webHidden/>
              </w:rPr>
              <w:fldChar w:fldCharType="separate"/>
            </w:r>
            <w:r w:rsidR="000543E5">
              <w:rPr>
                <w:noProof/>
                <w:webHidden/>
              </w:rPr>
              <w:t>5</w:t>
            </w:r>
            <w:r w:rsidR="000543E5">
              <w:rPr>
                <w:noProof/>
                <w:webHidden/>
              </w:rPr>
              <w:fldChar w:fldCharType="end"/>
            </w:r>
          </w:hyperlink>
        </w:p>
        <w:p w:rsidR="000543E5" w:rsidRDefault="003C2FC7">
          <w:pPr>
            <w:pStyle w:val="TOC1"/>
            <w:tabs>
              <w:tab w:val="right" w:leader="dot" w:pos="9628"/>
            </w:tabs>
            <w:rPr>
              <w:rFonts w:asciiTheme="minorHAnsi" w:eastAsiaTheme="minorEastAsia" w:hAnsiTheme="minorHAnsi" w:cstheme="minorBidi"/>
              <w:noProof/>
              <w:lang w:eastAsia="en-AU"/>
            </w:rPr>
          </w:pPr>
          <w:hyperlink w:anchor="_Toc12018581" w:history="1">
            <w:r w:rsidR="000543E5" w:rsidRPr="00260442">
              <w:rPr>
                <w:rStyle w:val="Hyperlink"/>
                <w:rFonts w:asciiTheme="majorHAnsi" w:hAnsiTheme="majorHAnsi" w:cstheme="majorHAnsi"/>
                <w:noProof/>
              </w:rPr>
              <w:t>Where can I find more details?</w:t>
            </w:r>
            <w:r w:rsidR="000543E5">
              <w:rPr>
                <w:noProof/>
                <w:webHidden/>
              </w:rPr>
              <w:tab/>
            </w:r>
            <w:r w:rsidR="000543E5">
              <w:rPr>
                <w:noProof/>
                <w:webHidden/>
              </w:rPr>
              <w:fldChar w:fldCharType="begin"/>
            </w:r>
            <w:r w:rsidR="000543E5">
              <w:rPr>
                <w:noProof/>
                <w:webHidden/>
              </w:rPr>
              <w:instrText xml:space="preserve"> PAGEREF _Toc12018581 \h </w:instrText>
            </w:r>
            <w:r w:rsidR="000543E5">
              <w:rPr>
                <w:noProof/>
                <w:webHidden/>
              </w:rPr>
            </w:r>
            <w:r w:rsidR="000543E5">
              <w:rPr>
                <w:noProof/>
                <w:webHidden/>
              </w:rPr>
              <w:fldChar w:fldCharType="separate"/>
            </w:r>
            <w:r w:rsidR="000543E5">
              <w:rPr>
                <w:noProof/>
                <w:webHidden/>
              </w:rPr>
              <w:t>5</w:t>
            </w:r>
            <w:r w:rsidR="000543E5">
              <w:rPr>
                <w:noProof/>
                <w:webHidden/>
              </w:rPr>
              <w:fldChar w:fldCharType="end"/>
            </w:r>
          </w:hyperlink>
        </w:p>
        <w:p w:rsidR="003D7F1B" w:rsidRPr="000543E5" w:rsidRDefault="003D7F1B" w:rsidP="003D7F1B">
          <w:pPr>
            <w:spacing w:after="80"/>
            <w:rPr>
              <w:rFonts w:asciiTheme="majorHAnsi" w:hAnsiTheme="majorHAnsi" w:cstheme="majorHAnsi"/>
            </w:rPr>
          </w:pPr>
          <w:r w:rsidRPr="000543E5">
            <w:rPr>
              <w:rFonts w:asciiTheme="majorHAnsi" w:hAnsiTheme="majorHAnsi" w:cstheme="majorHAnsi"/>
              <w:b/>
              <w:bCs/>
              <w:noProof/>
            </w:rPr>
            <w:fldChar w:fldCharType="end"/>
          </w:r>
        </w:p>
      </w:sdtContent>
    </w:sdt>
    <w:p w:rsidR="003D7F1B" w:rsidRPr="000543E5" w:rsidRDefault="003D7F1B" w:rsidP="003D7F1B">
      <w:pPr>
        <w:pStyle w:val="Heading1"/>
        <w:rPr>
          <w:rFonts w:asciiTheme="majorHAnsi" w:hAnsiTheme="majorHAnsi" w:cstheme="majorHAnsi"/>
        </w:rPr>
      </w:pPr>
      <w:bookmarkStart w:id="0" w:name="_Ref1547026"/>
      <w:bookmarkStart w:id="1" w:name="_Toc12018562"/>
      <w:r w:rsidRPr="000543E5">
        <w:rPr>
          <w:rFonts w:asciiTheme="majorHAnsi" w:hAnsiTheme="majorHAnsi" w:cstheme="majorHAnsi"/>
        </w:rPr>
        <w:t>What is the purpose of the rule?</w:t>
      </w:r>
      <w:bookmarkEnd w:id="0"/>
      <w:bookmarkEnd w:id="1"/>
    </w:p>
    <w:p w:rsidR="003D7F1B" w:rsidRPr="000543E5" w:rsidRDefault="003D7F1B" w:rsidP="003D7F1B">
      <w:pPr>
        <w:rPr>
          <w:rFonts w:asciiTheme="majorHAnsi" w:hAnsiTheme="majorHAnsi" w:cstheme="majorHAnsi"/>
        </w:rPr>
      </w:pPr>
      <w:r w:rsidRPr="000543E5">
        <w:rPr>
          <w:rFonts w:asciiTheme="majorHAnsi" w:hAnsiTheme="majorHAnsi" w:cstheme="majorHAnsi"/>
        </w:rPr>
        <w:t xml:space="preserve">This rule better protects cyclists from the risks of a crash when they are being passed by a motor vehicle. Leaving a safe passing distance better protects cyclists, particularly in situations when they may not realise a vehicle is approaching them from behind. </w:t>
      </w:r>
    </w:p>
    <w:p w:rsidR="003D7F1B" w:rsidRPr="000543E5" w:rsidRDefault="003D7F1B" w:rsidP="003D7F1B">
      <w:pPr>
        <w:rPr>
          <w:rFonts w:asciiTheme="majorHAnsi" w:hAnsiTheme="majorHAnsi" w:cstheme="majorHAnsi"/>
        </w:rPr>
      </w:pPr>
      <w:r w:rsidRPr="000543E5">
        <w:rPr>
          <w:rFonts w:asciiTheme="majorHAnsi" w:hAnsiTheme="majorHAnsi" w:cstheme="majorHAnsi"/>
        </w:rPr>
        <w:t xml:space="preserve">Cyclists have less protection than other motorists and are more likely to be injured in the event of a crash. </w:t>
      </w:r>
    </w:p>
    <w:p w:rsidR="003D7F1B" w:rsidRPr="000543E5" w:rsidRDefault="003D7F1B" w:rsidP="003D7F1B">
      <w:pPr>
        <w:rPr>
          <w:rFonts w:asciiTheme="majorHAnsi" w:hAnsiTheme="majorHAnsi" w:cstheme="majorHAnsi"/>
        </w:rPr>
      </w:pPr>
      <w:r w:rsidRPr="000543E5">
        <w:rPr>
          <w:rFonts w:asciiTheme="majorHAnsi" w:hAnsiTheme="majorHAnsi" w:cstheme="majorHAnsi"/>
        </w:rPr>
        <w:t>The rule is intended to improve safety by providing more space for everyone – particularly in the event a cyclist has to move suddenly to avoid a hazard</w:t>
      </w:r>
      <w:r w:rsidR="00E2343E" w:rsidRPr="000543E5">
        <w:rPr>
          <w:rFonts w:asciiTheme="majorHAnsi" w:hAnsiTheme="majorHAnsi" w:cstheme="majorHAnsi"/>
        </w:rPr>
        <w:t>.</w:t>
      </w:r>
      <w:r w:rsidRPr="000543E5">
        <w:rPr>
          <w:rFonts w:asciiTheme="majorHAnsi" w:hAnsiTheme="majorHAnsi" w:cstheme="majorHAnsi"/>
        </w:rPr>
        <w:t xml:space="preserve">  </w:t>
      </w:r>
    </w:p>
    <w:p w:rsidR="00290BD9" w:rsidRPr="000543E5" w:rsidRDefault="00290BD9" w:rsidP="003D7F1B">
      <w:pPr>
        <w:pStyle w:val="Heading1"/>
        <w:rPr>
          <w:rFonts w:asciiTheme="majorHAnsi" w:hAnsiTheme="majorHAnsi" w:cstheme="majorHAnsi"/>
        </w:rPr>
      </w:pPr>
      <w:bookmarkStart w:id="2" w:name="_What_are_the"/>
      <w:bookmarkEnd w:id="2"/>
    </w:p>
    <w:p w:rsidR="003D7F1B" w:rsidRPr="000543E5" w:rsidRDefault="003D7F1B" w:rsidP="003D7F1B">
      <w:pPr>
        <w:pStyle w:val="Heading1"/>
        <w:rPr>
          <w:rFonts w:asciiTheme="majorHAnsi" w:hAnsiTheme="majorHAnsi" w:cstheme="majorHAnsi"/>
        </w:rPr>
      </w:pPr>
      <w:bookmarkStart w:id="3" w:name="_Toc12018563"/>
      <w:r w:rsidRPr="000543E5">
        <w:rPr>
          <w:rFonts w:asciiTheme="majorHAnsi" w:hAnsiTheme="majorHAnsi" w:cstheme="majorHAnsi"/>
        </w:rPr>
        <w:t>What are the key features of the rule?</w:t>
      </w:r>
      <w:bookmarkEnd w:id="3"/>
    </w:p>
    <w:p w:rsidR="003D7F1B" w:rsidRPr="000543E5" w:rsidRDefault="003D7F1B" w:rsidP="003D7F1B">
      <w:pPr>
        <w:rPr>
          <w:rFonts w:asciiTheme="majorHAnsi" w:hAnsiTheme="majorHAnsi" w:cstheme="majorHAnsi"/>
        </w:rPr>
      </w:pPr>
      <w:r w:rsidRPr="000543E5">
        <w:rPr>
          <w:rFonts w:asciiTheme="majorHAnsi" w:hAnsiTheme="majorHAnsi" w:cstheme="majorHAnsi"/>
        </w:rPr>
        <w:t>When passing a cyclist, motorists must leave a minimum passing distance of:</w:t>
      </w:r>
    </w:p>
    <w:p w:rsidR="003D7F1B" w:rsidRPr="000543E5" w:rsidRDefault="003D7F1B" w:rsidP="003D7F1B">
      <w:pPr>
        <w:pStyle w:val="ListParagraph"/>
        <w:numPr>
          <w:ilvl w:val="0"/>
          <w:numId w:val="46"/>
        </w:numPr>
        <w:spacing w:before="120" w:after="200"/>
        <w:contextualSpacing/>
        <w:jc w:val="both"/>
        <w:rPr>
          <w:rFonts w:asciiTheme="majorHAnsi" w:hAnsiTheme="majorHAnsi" w:cstheme="majorHAnsi"/>
        </w:rPr>
      </w:pPr>
      <w:r w:rsidRPr="000543E5">
        <w:rPr>
          <w:rFonts w:asciiTheme="majorHAnsi" w:hAnsiTheme="majorHAnsi" w:cstheme="majorHAnsi"/>
          <w:b/>
        </w:rPr>
        <w:t>1 metre</w:t>
      </w:r>
      <w:r w:rsidRPr="000543E5">
        <w:rPr>
          <w:rFonts w:asciiTheme="majorHAnsi" w:hAnsiTheme="majorHAnsi" w:cstheme="majorHAnsi"/>
        </w:rPr>
        <w:t xml:space="preserve"> when passing a cyclists in a 60km/h or less speed zone or</w:t>
      </w:r>
    </w:p>
    <w:p w:rsidR="003D7F1B" w:rsidRPr="000543E5" w:rsidRDefault="003D7F1B" w:rsidP="003D7F1B">
      <w:pPr>
        <w:pStyle w:val="ListParagraph"/>
        <w:numPr>
          <w:ilvl w:val="0"/>
          <w:numId w:val="46"/>
        </w:numPr>
        <w:spacing w:before="120" w:after="200"/>
        <w:contextualSpacing/>
        <w:jc w:val="both"/>
        <w:rPr>
          <w:rFonts w:asciiTheme="majorHAnsi" w:hAnsiTheme="majorHAnsi" w:cstheme="majorHAnsi"/>
        </w:rPr>
      </w:pPr>
      <w:r w:rsidRPr="000543E5">
        <w:rPr>
          <w:rFonts w:asciiTheme="majorHAnsi" w:hAnsiTheme="majorHAnsi" w:cstheme="majorHAnsi"/>
          <w:b/>
        </w:rPr>
        <w:t>1.5 metres</w:t>
      </w:r>
      <w:r w:rsidRPr="000543E5">
        <w:rPr>
          <w:rFonts w:asciiTheme="majorHAnsi" w:hAnsiTheme="majorHAnsi" w:cstheme="majorHAnsi"/>
        </w:rPr>
        <w:t xml:space="preserve"> when the speed limit is over 60km/h.</w:t>
      </w:r>
    </w:p>
    <w:p w:rsidR="003D7F1B" w:rsidRPr="000543E5" w:rsidRDefault="003D7F1B" w:rsidP="003D7F1B">
      <w:pPr>
        <w:rPr>
          <w:rFonts w:asciiTheme="majorHAnsi" w:hAnsiTheme="majorHAnsi" w:cstheme="majorHAnsi"/>
        </w:rPr>
      </w:pPr>
      <w:r w:rsidRPr="000543E5">
        <w:rPr>
          <w:rFonts w:asciiTheme="majorHAnsi" w:hAnsiTheme="majorHAnsi" w:cstheme="majorHAnsi"/>
        </w:rPr>
        <w:t xml:space="preserve">These rules only apply in situations where the motorist and the cyclist or cyclists are travelling in the same direction. This includes when you are travelling side-by-side in separate lanes on a multi-lane road. It does not apply if you are travelling in opposite directions. </w:t>
      </w:r>
    </w:p>
    <w:p w:rsidR="003D7F1B" w:rsidRPr="000543E5" w:rsidRDefault="003D7F1B" w:rsidP="003D7F1B">
      <w:pPr>
        <w:pStyle w:val="Heading1"/>
        <w:rPr>
          <w:rFonts w:asciiTheme="majorHAnsi" w:hAnsiTheme="majorHAnsi" w:cstheme="majorHAnsi"/>
        </w:rPr>
      </w:pPr>
      <w:bookmarkStart w:id="4" w:name="_How_is_the"/>
      <w:bookmarkStart w:id="5" w:name="_What_is_the_1"/>
      <w:bookmarkStart w:id="6" w:name="_Does_the_minimum"/>
      <w:bookmarkStart w:id="7" w:name="_Toc12018564"/>
      <w:bookmarkEnd w:id="4"/>
      <w:bookmarkEnd w:id="5"/>
      <w:bookmarkEnd w:id="6"/>
      <w:r w:rsidRPr="000543E5">
        <w:rPr>
          <w:rFonts w:asciiTheme="majorHAnsi" w:hAnsiTheme="majorHAnsi" w:cstheme="majorHAnsi"/>
        </w:rPr>
        <w:t>What do cyclists need to do?</w:t>
      </w:r>
      <w:bookmarkEnd w:id="7"/>
    </w:p>
    <w:p w:rsidR="003D7F1B" w:rsidRPr="000543E5" w:rsidRDefault="003D7F1B" w:rsidP="003D7F1B">
      <w:pPr>
        <w:rPr>
          <w:rFonts w:asciiTheme="majorHAnsi" w:hAnsiTheme="majorHAnsi" w:cstheme="majorHAnsi"/>
        </w:rPr>
      </w:pPr>
      <w:bookmarkStart w:id="8" w:name="_Are_cyclists_permitted"/>
      <w:bookmarkStart w:id="9" w:name="_Do_cyclists_need"/>
      <w:bookmarkEnd w:id="8"/>
      <w:bookmarkEnd w:id="9"/>
      <w:r w:rsidRPr="000543E5">
        <w:rPr>
          <w:rFonts w:asciiTheme="majorHAnsi" w:hAnsiTheme="majorHAnsi" w:cstheme="majorHAnsi"/>
        </w:rPr>
        <w:t>To keep safe, cyclists should obey all road rules, including wear a helmet and ride with lights at night. Just like motorists, they also need to stop at stop signs and traffic lights, ride on the left side of the road and give way to pedestrians on crossings and at intersections.</w:t>
      </w:r>
    </w:p>
    <w:p w:rsidR="003D7F1B" w:rsidRPr="000543E5" w:rsidRDefault="003D7F1B" w:rsidP="003D7F1B">
      <w:pPr>
        <w:rPr>
          <w:rFonts w:asciiTheme="majorHAnsi" w:hAnsiTheme="majorHAnsi" w:cstheme="majorHAnsi"/>
        </w:rPr>
      </w:pPr>
      <w:r w:rsidRPr="000543E5">
        <w:rPr>
          <w:rFonts w:asciiTheme="majorHAnsi" w:hAnsiTheme="majorHAnsi" w:cstheme="majorHAnsi"/>
        </w:rPr>
        <w:t>They should also ride predictably in a straight line and signal their intention to turn or change lanes.</w:t>
      </w:r>
    </w:p>
    <w:p w:rsidR="003D7F1B" w:rsidRPr="000543E5" w:rsidRDefault="003D7F1B" w:rsidP="003D7F1B">
      <w:pPr>
        <w:pStyle w:val="Heading1"/>
        <w:rPr>
          <w:rFonts w:asciiTheme="majorHAnsi" w:hAnsiTheme="majorHAnsi" w:cstheme="majorHAnsi"/>
        </w:rPr>
      </w:pPr>
      <w:bookmarkStart w:id="10" w:name="_Toc12018565"/>
      <w:r w:rsidRPr="000543E5">
        <w:rPr>
          <w:rFonts w:asciiTheme="majorHAnsi" w:hAnsiTheme="majorHAnsi" w:cstheme="majorHAnsi"/>
        </w:rPr>
        <w:t>How is the passing distance measured?</w:t>
      </w:r>
      <w:bookmarkEnd w:id="10"/>
    </w:p>
    <w:p w:rsidR="003D7F1B" w:rsidRPr="000543E5" w:rsidRDefault="003D7F1B" w:rsidP="003D7F1B">
      <w:pPr>
        <w:rPr>
          <w:rFonts w:asciiTheme="majorHAnsi" w:hAnsiTheme="majorHAnsi" w:cstheme="majorHAnsi"/>
        </w:rPr>
      </w:pPr>
      <w:r w:rsidRPr="000543E5">
        <w:rPr>
          <w:rFonts w:asciiTheme="majorHAnsi" w:hAnsiTheme="majorHAnsi" w:cstheme="majorHAnsi"/>
        </w:rPr>
        <w:t xml:space="preserve">The 1 metre or 1.5 metre safe passing distance is measured from the furthest point to the left on the driver’s vehicle to the furthest point to the right on the bicycle. </w:t>
      </w:r>
    </w:p>
    <w:p w:rsidR="003D7F1B" w:rsidRPr="000543E5" w:rsidRDefault="003D7F1B" w:rsidP="003D7F1B">
      <w:pPr>
        <w:rPr>
          <w:rFonts w:asciiTheme="majorHAnsi" w:hAnsiTheme="majorHAnsi" w:cstheme="majorHAnsi"/>
        </w:rPr>
      </w:pPr>
      <w:r w:rsidRPr="000543E5">
        <w:rPr>
          <w:rFonts w:asciiTheme="majorHAnsi" w:hAnsiTheme="majorHAnsi" w:cstheme="majorHAnsi"/>
        </w:rPr>
        <w:t>For the purposes of the rule, cyclists themselves, bicycle trailers, any passengers on the bike or bicycle trailer, as well as baskets and pannier bags are considered part of the bicycle. A flag or stick attached to a bike sideways and extending out from the bicycle or bicycle trailer is not considered part of the bike.</w:t>
      </w:r>
    </w:p>
    <w:p w:rsidR="003D7F1B" w:rsidRPr="000543E5" w:rsidRDefault="003D7F1B" w:rsidP="003D7F1B">
      <w:pPr>
        <w:rPr>
          <w:rFonts w:asciiTheme="majorHAnsi" w:hAnsiTheme="majorHAnsi" w:cstheme="majorHAnsi"/>
        </w:rPr>
      </w:pPr>
      <w:r w:rsidRPr="000543E5">
        <w:rPr>
          <w:rFonts w:asciiTheme="majorHAnsi" w:hAnsiTheme="majorHAnsi" w:cstheme="majorHAnsi"/>
        </w:rPr>
        <w:t xml:space="preserve">When two cyclists are riding side by side, the distance is measured from the furthest point on the right of the bicycle on the right-hand side of the pair of </w:t>
      </w:r>
      <w:r w:rsidR="00E2343E" w:rsidRPr="000543E5">
        <w:rPr>
          <w:rFonts w:asciiTheme="majorHAnsi" w:hAnsiTheme="majorHAnsi" w:cstheme="majorHAnsi"/>
        </w:rPr>
        <w:t>cyclists</w:t>
      </w:r>
      <w:r w:rsidRPr="000543E5">
        <w:rPr>
          <w:rFonts w:asciiTheme="majorHAnsi" w:hAnsiTheme="majorHAnsi" w:cstheme="majorHAnsi"/>
        </w:rPr>
        <w:t>.</w:t>
      </w:r>
    </w:p>
    <w:p w:rsidR="003D7F1B" w:rsidRPr="000543E5" w:rsidRDefault="003D7F1B" w:rsidP="003D7F1B">
      <w:pPr>
        <w:pStyle w:val="Heading1"/>
        <w:rPr>
          <w:rFonts w:asciiTheme="majorHAnsi" w:hAnsiTheme="majorHAnsi" w:cstheme="majorHAnsi"/>
        </w:rPr>
      </w:pPr>
      <w:bookmarkStart w:id="11" w:name="_Toc12018566"/>
      <w:r w:rsidRPr="000543E5">
        <w:rPr>
          <w:rFonts w:asciiTheme="majorHAnsi" w:hAnsiTheme="majorHAnsi" w:cstheme="majorHAnsi"/>
        </w:rPr>
        <w:t>Does the minimum passing distance apply to all motor vehicles?</w:t>
      </w:r>
      <w:bookmarkEnd w:id="11"/>
    </w:p>
    <w:p w:rsidR="003D7F1B" w:rsidRPr="000543E5" w:rsidRDefault="003D7F1B" w:rsidP="003D7F1B">
      <w:pPr>
        <w:rPr>
          <w:rFonts w:asciiTheme="majorHAnsi" w:hAnsiTheme="majorHAnsi" w:cstheme="majorHAnsi"/>
        </w:rPr>
      </w:pPr>
      <w:r w:rsidRPr="000543E5">
        <w:rPr>
          <w:rFonts w:asciiTheme="majorHAnsi" w:hAnsiTheme="majorHAnsi" w:cstheme="majorHAnsi"/>
        </w:rPr>
        <w:t xml:space="preserve">These new road rules apply to all motor vehicles including: cars, motorcyclists, heavy vehicles and public transport vehicles. </w:t>
      </w:r>
    </w:p>
    <w:p w:rsidR="003D7F1B" w:rsidRPr="000543E5" w:rsidRDefault="003D7F1B" w:rsidP="003D7F1B">
      <w:pPr>
        <w:rPr>
          <w:rFonts w:asciiTheme="majorHAnsi" w:hAnsiTheme="majorHAnsi" w:cstheme="majorHAnsi"/>
        </w:rPr>
      </w:pPr>
      <w:r w:rsidRPr="000543E5">
        <w:rPr>
          <w:rFonts w:asciiTheme="majorHAnsi" w:hAnsiTheme="majorHAnsi" w:cstheme="majorHAnsi"/>
        </w:rPr>
        <w:t xml:space="preserve">In some situations, such as for certain heavy vehicles like trucks and buses, a safe passing distance may be more than the 1 metre or 1.5 metre minimum. In these circumstances, motorists need to provide cyclists with as large a passing distance as is necessary to ensure their safety. </w:t>
      </w:r>
    </w:p>
    <w:p w:rsidR="003D7F1B" w:rsidRPr="000543E5" w:rsidRDefault="003D7F1B" w:rsidP="003D7F1B">
      <w:pPr>
        <w:rPr>
          <w:rFonts w:asciiTheme="majorHAnsi" w:hAnsiTheme="majorHAnsi" w:cstheme="majorHAnsi"/>
          <w:sz w:val="28"/>
        </w:rPr>
      </w:pPr>
      <w:r w:rsidRPr="000543E5">
        <w:rPr>
          <w:rFonts w:asciiTheme="majorHAnsi" w:hAnsiTheme="majorHAnsi" w:cstheme="majorHAnsi"/>
          <w:b/>
        </w:rPr>
        <w:t>Remember</w:t>
      </w:r>
      <w:r w:rsidRPr="000543E5">
        <w:rPr>
          <w:rFonts w:asciiTheme="majorHAnsi" w:hAnsiTheme="majorHAnsi" w:cstheme="majorHAnsi"/>
        </w:rPr>
        <w:t xml:space="preserve"> - the minimum passing distance applies to motorists passing cyclists, not cyclists passing motorists. This is because of the greater risk faced by cyclists when motorists pass them too closely. Cyclists do not pose the same risk to motorists. However, cyclists are also expected to keep a safe distance when passing other traffic.</w:t>
      </w:r>
    </w:p>
    <w:p w:rsidR="00290BD9" w:rsidRPr="000543E5" w:rsidRDefault="00290BD9" w:rsidP="003D7F1B">
      <w:pPr>
        <w:pStyle w:val="Heading1"/>
        <w:rPr>
          <w:rFonts w:asciiTheme="majorHAnsi" w:hAnsiTheme="majorHAnsi" w:cstheme="majorHAnsi"/>
        </w:rPr>
      </w:pPr>
      <w:bookmarkStart w:id="12" w:name="_What_should_I"/>
      <w:bookmarkEnd w:id="12"/>
    </w:p>
    <w:p w:rsidR="003D7F1B" w:rsidRPr="000543E5" w:rsidRDefault="003D7F1B" w:rsidP="003D7F1B">
      <w:pPr>
        <w:pStyle w:val="Heading1"/>
        <w:rPr>
          <w:rFonts w:asciiTheme="majorHAnsi" w:hAnsiTheme="majorHAnsi" w:cstheme="majorHAnsi"/>
        </w:rPr>
      </w:pPr>
      <w:bookmarkStart w:id="13" w:name="_Toc12018567"/>
      <w:r w:rsidRPr="000543E5">
        <w:rPr>
          <w:rFonts w:asciiTheme="majorHAnsi" w:hAnsiTheme="majorHAnsi" w:cstheme="majorHAnsi"/>
        </w:rPr>
        <w:t>What should I do if I can’t leave the minimum safe passing distance?</w:t>
      </w:r>
      <w:bookmarkEnd w:id="13"/>
    </w:p>
    <w:p w:rsidR="003D7F1B" w:rsidRPr="000543E5" w:rsidRDefault="003D7F1B" w:rsidP="003D7F1B">
      <w:pPr>
        <w:rPr>
          <w:rFonts w:asciiTheme="majorHAnsi" w:hAnsiTheme="majorHAnsi" w:cstheme="majorHAnsi"/>
        </w:rPr>
      </w:pPr>
      <w:r w:rsidRPr="000543E5">
        <w:rPr>
          <w:rFonts w:asciiTheme="majorHAnsi" w:hAnsiTheme="majorHAnsi" w:cstheme="majorHAnsi"/>
        </w:rPr>
        <w:t xml:space="preserve">Before indicating and passing cyclists, motorists will need to check their surroundings to ensure they are able to leave the minimum passing distance required. If you are unable to pass a cyclist or cyclists without leaving the minimum required passing distance, then it is not safe to pass. </w:t>
      </w:r>
      <w:r w:rsidRPr="000543E5">
        <w:rPr>
          <w:rFonts w:asciiTheme="majorHAnsi" w:hAnsiTheme="majorHAnsi" w:cstheme="majorHAnsi"/>
          <w:b/>
        </w:rPr>
        <w:t>You will need to slow down, be patient and wait until it is safe to pass.</w:t>
      </w:r>
    </w:p>
    <w:p w:rsidR="003D7F1B" w:rsidRPr="000543E5" w:rsidRDefault="003D7F1B" w:rsidP="003D7F1B">
      <w:pPr>
        <w:pStyle w:val="Heading1"/>
        <w:rPr>
          <w:rFonts w:asciiTheme="majorHAnsi" w:hAnsiTheme="majorHAnsi" w:cstheme="majorHAnsi"/>
        </w:rPr>
      </w:pPr>
      <w:bookmarkStart w:id="14" w:name="_Toc12018568"/>
      <w:r w:rsidRPr="000543E5">
        <w:rPr>
          <w:rFonts w:asciiTheme="majorHAnsi" w:hAnsiTheme="majorHAnsi" w:cstheme="majorHAnsi"/>
        </w:rPr>
        <w:t>Can I cross centre lines when I am driving to pass a cyclist?</w:t>
      </w:r>
      <w:bookmarkEnd w:id="14"/>
    </w:p>
    <w:p w:rsidR="003D7F1B" w:rsidRPr="000543E5" w:rsidRDefault="003D7F1B" w:rsidP="003D7F1B">
      <w:pPr>
        <w:rPr>
          <w:rFonts w:asciiTheme="majorHAnsi" w:hAnsiTheme="majorHAnsi" w:cstheme="majorHAnsi"/>
        </w:rPr>
      </w:pPr>
      <w:r w:rsidRPr="000543E5">
        <w:rPr>
          <w:rFonts w:asciiTheme="majorHAnsi" w:hAnsiTheme="majorHAnsi" w:cstheme="majorHAnsi"/>
        </w:rPr>
        <w:t xml:space="preserve">To help motorists to comply with these rules, some exemptions to the road rules apply, such as being allowed to cross centre lines when completing the manoeuvre. These exemptions only apply if the driver has a clear view of any approaching traffic and it is safe to pass the </w:t>
      </w:r>
      <w:r w:rsidR="00E2343E" w:rsidRPr="000543E5">
        <w:rPr>
          <w:rFonts w:asciiTheme="majorHAnsi" w:hAnsiTheme="majorHAnsi" w:cstheme="majorHAnsi"/>
        </w:rPr>
        <w:t>cyclist</w:t>
      </w:r>
      <w:r w:rsidRPr="000543E5">
        <w:rPr>
          <w:rFonts w:asciiTheme="majorHAnsi" w:hAnsiTheme="majorHAnsi" w:cstheme="majorHAnsi"/>
        </w:rPr>
        <w:t>.</w:t>
      </w:r>
    </w:p>
    <w:p w:rsidR="003D7F1B" w:rsidRPr="000543E5" w:rsidRDefault="003D7F1B" w:rsidP="003D7F1B">
      <w:pPr>
        <w:rPr>
          <w:rFonts w:asciiTheme="majorHAnsi" w:hAnsiTheme="majorHAnsi" w:cstheme="majorHAnsi"/>
        </w:rPr>
      </w:pPr>
      <w:r w:rsidRPr="000543E5">
        <w:rPr>
          <w:rFonts w:asciiTheme="majorHAnsi" w:hAnsiTheme="majorHAnsi" w:cstheme="majorHAnsi"/>
        </w:rPr>
        <w:t>When motorists are passing a cyclist and only when it is safe to do so, they are permitted to:</w:t>
      </w:r>
    </w:p>
    <w:p w:rsidR="003D7F1B" w:rsidRPr="000543E5" w:rsidRDefault="003D7F1B" w:rsidP="003D7F1B">
      <w:pPr>
        <w:pStyle w:val="ListParagraph"/>
        <w:numPr>
          <w:ilvl w:val="0"/>
          <w:numId w:val="47"/>
        </w:numPr>
        <w:spacing w:before="120" w:after="200"/>
        <w:contextualSpacing/>
        <w:jc w:val="both"/>
        <w:rPr>
          <w:rFonts w:asciiTheme="majorHAnsi" w:hAnsiTheme="majorHAnsi" w:cstheme="majorHAnsi"/>
        </w:rPr>
      </w:pPr>
      <w:r w:rsidRPr="000543E5">
        <w:rPr>
          <w:rFonts w:asciiTheme="majorHAnsi" w:hAnsiTheme="majorHAnsi" w:cstheme="majorHAnsi"/>
        </w:rPr>
        <w:t>straddle lanes or move across lanes</w:t>
      </w:r>
    </w:p>
    <w:p w:rsidR="003D7F1B" w:rsidRPr="000543E5" w:rsidRDefault="003D7F1B" w:rsidP="003D7F1B">
      <w:pPr>
        <w:pStyle w:val="ListParagraph"/>
        <w:numPr>
          <w:ilvl w:val="0"/>
          <w:numId w:val="47"/>
        </w:numPr>
        <w:spacing w:before="120" w:after="200"/>
        <w:contextualSpacing/>
        <w:jc w:val="both"/>
        <w:rPr>
          <w:rFonts w:asciiTheme="majorHAnsi" w:hAnsiTheme="majorHAnsi" w:cstheme="majorHAnsi"/>
        </w:rPr>
      </w:pPr>
      <w:r w:rsidRPr="000543E5">
        <w:rPr>
          <w:rFonts w:asciiTheme="majorHAnsi" w:hAnsiTheme="majorHAnsi" w:cstheme="majorHAnsi"/>
        </w:rPr>
        <w:t>drive to the right of the centre of the road</w:t>
      </w:r>
    </w:p>
    <w:p w:rsidR="003D7F1B" w:rsidRPr="000543E5" w:rsidRDefault="003D7F1B" w:rsidP="003D7F1B">
      <w:pPr>
        <w:pStyle w:val="ListParagraph"/>
        <w:numPr>
          <w:ilvl w:val="0"/>
          <w:numId w:val="47"/>
        </w:numPr>
        <w:spacing w:before="120" w:after="200"/>
        <w:contextualSpacing/>
        <w:jc w:val="both"/>
        <w:rPr>
          <w:rFonts w:asciiTheme="majorHAnsi" w:hAnsiTheme="majorHAnsi" w:cstheme="majorHAnsi"/>
        </w:rPr>
      </w:pPr>
      <w:r w:rsidRPr="000543E5">
        <w:rPr>
          <w:rFonts w:asciiTheme="majorHAnsi" w:hAnsiTheme="majorHAnsi" w:cstheme="majorHAnsi"/>
        </w:rPr>
        <w:t>cross over or drive to the right of the dividing line</w:t>
      </w:r>
      <w:r w:rsidRPr="000543E5">
        <w:rPr>
          <w:rFonts w:asciiTheme="majorHAnsi" w:eastAsia="Calibri" w:hAnsiTheme="majorHAnsi" w:cstheme="majorHAnsi"/>
          <w:sz w:val="24"/>
        </w:rPr>
        <w:t>, including double solid lines</w:t>
      </w:r>
    </w:p>
    <w:p w:rsidR="003D7F1B" w:rsidRPr="000543E5" w:rsidRDefault="003D7F1B" w:rsidP="003D7F1B">
      <w:pPr>
        <w:pStyle w:val="ListParagraph"/>
        <w:numPr>
          <w:ilvl w:val="0"/>
          <w:numId w:val="47"/>
        </w:numPr>
        <w:spacing w:before="120" w:after="200"/>
        <w:contextualSpacing/>
        <w:jc w:val="both"/>
        <w:rPr>
          <w:rFonts w:asciiTheme="majorHAnsi" w:hAnsiTheme="majorHAnsi" w:cstheme="majorHAnsi"/>
        </w:rPr>
      </w:pPr>
      <w:r w:rsidRPr="000543E5">
        <w:rPr>
          <w:rFonts w:asciiTheme="majorHAnsi" w:hAnsiTheme="majorHAnsi" w:cstheme="majorHAnsi"/>
        </w:rPr>
        <w:t>drive on or over continuous lines around a painted island</w:t>
      </w:r>
    </w:p>
    <w:p w:rsidR="003D7F1B" w:rsidRPr="000543E5" w:rsidRDefault="003D7F1B" w:rsidP="003D7F1B">
      <w:pPr>
        <w:pStyle w:val="ListParagraph"/>
        <w:numPr>
          <w:ilvl w:val="0"/>
          <w:numId w:val="47"/>
        </w:numPr>
        <w:spacing w:before="120" w:after="200"/>
        <w:contextualSpacing/>
        <w:jc w:val="both"/>
        <w:rPr>
          <w:rFonts w:asciiTheme="majorHAnsi" w:hAnsiTheme="majorHAnsi" w:cstheme="majorHAnsi"/>
        </w:rPr>
      </w:pPr>
      <w:r w:rsidRPr="000543E5">
        <w:rPr>
          <w:rFonts w:asciiTheme="majorHAnsi" w:hAnsiTheme="majorHAnsi" w:cstheme="majorHAnsi"/>
        </w:rPr>
        <w:t>drive on a dividing strip that is at the same level as the road</w:t>
      </w:r>
    </w:p>
    <w:p w:rsidR="003D7F1B" w:rsidRPr="000543E5" w:rsidRDefault="003D7F1B" w:rsidP="003D7F1B">
      <w:pPr>
        <w:pStyle w:val="Heading1"/>
        <w:rPr>
          <w:rFonts w:asciiTheme="majorHAnsi" w:hAnsiTheme="majorHAnsi" w:cstheme="majorHAnsi"/>
        </w:rPr>
      </w:pPr>
      <w:bookmarkStart w:id="15" w:name="_Toc12018569"/>
      <w:r w:rsidRPr="000543E5">
        <w:rPr>
          <w:rFonts w:asciiTheme="majorHAnsi" w:hAnsiTheme="majorHAnsi" w:cstheme="majorHAnsi"/>
        </w:rPr>
        <w:t>Does this rule apply when driving through a roundabout or where there is a raised median strip or island that does not allow a minimum passing distance?</w:t>
      </w:r>
      <w:bookmarkEnd w:id="15"/>
    </w:p>
    <w:p w:rsidR="003D7F1B" w:rsidRPr="000543E5" w:rsidRDefault="003D7F1B" w:rsidP="003D7F1B">
      <w:pPr>
        <w:rPr>
          <w:rFonts w:asciiTheme="majorHAnsi" w:hAnsiTheme="majorHAnsi" w:cstheme="majorHAnsi"/>
        </w:rPr>
      </w:pPr>
      <w:r w:rsidRPr="000543E5">
        <w:rPr>
          <w:rFonts w:asciiTheme="majorHAnsi" w:hAnsiTheme="majorHAnsi" w:cstheme="majorHAnsi"/>
        </w:rPr>
        <w:t>Yes. The new rules apply at all times, to all motorists on the road. In situations as described above, common sense and etiquette from motorists is essential</w:t>
      </w:r>
    </w:p>
    <w:p w:rsidR="003D7F1B" w:rsidRPr="000543E5" w:rsidRDefault="003D7F1B" w:rsidP="003D7F1B">
      <w:pPr>
        <w:rPr>
          <w:rFonts w:asciiTheme="majorHAnsi" w:hAnsiTheme="majorHAnsi" w:cstheme="majorHAnsi"/>
        </w:rPr>
      </w:pPr>
      <w:r w:rsidRPr="000543E5">
        <w:rPr>
          <w:rFonts w:asciiTheme="majorHAnsi" w:hAnsiTheme="majorHAnsi" w:cstheme="majorHAnsi"/>
        </w:rPr>
        <w:t>At a roundabout, treat the cyclist as you would any other vehicle in the roundabout. Don’t crowd the cyclist and give way accordingly.</w:t>
      </w:r>
    </w:p>
    <w:p w:rsidR="003D7F1B" w:rsidRPr="000543E5" w:rsidRDefault="003D7F1B" w:rsidP="003D7F1B">
      <w:pPr>
        <w:rPr>
          <w:rFonts w:asciiTheme="majorHAnsi" w:hAnsiTheme="majorHAnsi" w:cstheme="majorHAnsi"/>
        </w:rPr>
      </w:pPr>
      <w:r w:rsidRPr="000543E5">
        <w:rPr>
          <w:rFonts w:asciiTheme="majorHAnsi" w:hAnsiTheme="majorHAnsi" w:cstheme="majorHAnsi"/>
        </w:rPr>
        <w:t xml:space="preserve">When a physical barrier such as an island or median strip prevents motorists from leaving a safe passing distance, they must wait until the cyclist or cyclists themselves have passed the barrier before passing, and then only </w:t>
      </w:r>
      <w:r w:rsidR="00E2343E" w:rsidRPr="000543E5">
        <w:rPr>
          <w:rFonts w:asciiTheme="majorHAnsi" w:hAnsiTheme="majorHAnsi" w:cstheme="majorHAnsi"/>
        </w:rPr>
        <w:t xml:space="preserve">pass </w:t>
      </w:r>
      <w:r w:rsidRPr="000543E5">
        <w:rPr>
          <w:rFonts w:asciiTheme="majorHAnsi" w:hAnsiTheme="majorHAnsi" w:cstheme="majorHAnsi"/>
        </w:rPr>
        <w:t>when they have a clear view of any oncoming traffic and it is safe to do so.</w:t>
      </w:r>
      <w:bookmarkStart w:id="16" w:name="_Hlk5203803"/>
    </w:p>
    <w:p w:rsidR="003D7F1B" w:rsidRPr="000543E5" w:rsidRDefault="003D7F1B" w:rsidP="003D7F1B">
      <w:pPr>
        <w:pStyle w:val="Heading1"/>
        <w:rPr>
          <w:rFonts w:asciiTheme="majorHAnsi" w:hAnsiTheme="majorHAnsi" w:cstheme="majorHAnsi"/>
        </w:rPr>
      </w:pPr>
      <w:bookmarkStart w:id="17" w:name="_Toc12018570"/>
      <w:bookmarkEnd w:id="16"/>
      <w:r w:rsidRPr="000543E5">
        <w:rPr>
          <w:rFonts w:asciiTheme="majorHAnsi" w:hAnsiTheme="majorHAnsi" w:cstheme="majorHAnsi"/>
        </w:rPr>
        <w:t>Do motorists need to indicate when passing cyclists?</w:t>
      </w:r>
      <w:bookmarkEnd w:id="17"/>
    </w:p>
    <w:p w:rsidR="003D7F1B" w:rsidRPr="000543E5" w:rsidRDefault="003D7F1B" w:rsidP="003D7F1B">
      <w:pPr>
        <w:rPr>
          <w:rFonts w:asciiTheme="majorHAnsi" w:hAnsiTheme="majorHAnsi" w:cstheme="majorHAnsi"/>
        </w:rPr>
      </w:pPr>
      <w:r w:rsidRPr="000543E5">
        <w:rPr>
          <w:rFonts w:asciiTheme="majorHAnsi" w:hAnsiTheme="majorHAnsi" w:cstheme="majorHAnsi"/>
        </w:rPr>
        <w:t>Motorists must indicate when passing cyclists if they need to change their position on the road.</w:t>
      </w:r>
    </w:p>
    <w:p w:rsidR="003D7F1B" w:rsidRPr="000543E5" w:rsidRDefault="003D7F1B" w:rsidP="003D7F1B">
      <w:pPr>
        <w:pStyle w:val="ListParagraph"/>
        <w:numPr>
          <w:ilvl w:val="0"/>
          <w:numId w:val="48"/>
        </w:numPr>
        <w:spacing w:before="120" w:after="200"/>
        <w:contextualSpacing/>
        <w:jc w:val="both"/>
        <w:rPr>
          <w:rFonts w:asciiTheme="majorHAnsi" w:hAnsiTheme="majorHAnsi" w:cstheme="majorHAnsi"/>
        </w:rPr>
      </w:pPr>
      <w:r w:rsidRPr="000543E5">
        <w:rPr>
          <w:rFonts w:asciiTheme="majorHAnsi" w:hAnsiTheme="majorHAnsi" w:cstheme="majorHAnsi"/>
        </w:rPr>
        <w:t>Before passing, indicate 'right' long enough to warn other road users that you are about to veer to the right to pass a cyclist or cyclists.</w:t>
      </w:r>
    </w:p>
    <w:p w:rsidR="003D7F1B" w:rsidRPr="000543E5" w:rsidRDefault="003D7F1B" w:rsidP="003D7F1B">
      <w:pPr>
        <w:pStyle w:val="ListParagraph"/>
        <w:numPr>
          <w:ilvl w:val="0"/>
          <w:numId w:val="48"/>
        </w:numPr>
        <w:spacing w:before="120" w:after="200"/>
        <w:contextualSpacing/>
        <w:jc w:val="both"/>
        <w:rPr>
          <w:rFonts w:asciiTheme="majorHAnsi" w:hAnsiTheme="majorHAnsi" w:cstheme="majorHAnsi"/>
        </w:rPr>
      </w:pPr>
      <w:r w:rsidRPr="000543E5">
        <w:rPr>
          <w:rFonts w:asciiTheme="majorHAnsi" w:hAnsiTheme="majorHAnsi" w:cstheme="majorHAnsi"/>
        </w:rPr>
        <w:t>After passing the cyclist or cyclists, indicate 'left' when returning to your original position on the road.</w:t>
      </w:r>
    </w:p>
    <w:p w:rsidR="003D7F1B" w:rsidRPr="000543E5" w:rsidRDefault="003D7F1B" w:rsidP="003D7F1B">
      <w:pPr>
        <w:rPr>
          <w:rFonts w:asciiTheme="majorHAnsi" w:hAnsiTheme="majorHAnsi" w:cstheme="majorHAnsi"/>
        </w:rPr>
      </w:pPr>
      <w:r w:rsidRPr="000543E5">
        <w:rPr>
          <w:rFonts w:asciiTheme="majorHAnsi" w:hAnsiTheme="majorHAnsi" w:cstheme="majorHAnsi"/>
        </w:rPr>
        <w:t>You must indicate if you need to change your position on the road, even if you do not need to cross the centre or lane lines.</w:t>
      </w:r>
    </w:p>
    <w:p w:rsidR="00290BD9" w:rsidRPr="000543E5" w:rsidRDefault="00290BD9" w:rsidP="003D7F1B">
      <w:pPr>
        <w:pStyle w:val="Heading1"/>
        <w:rPr>
          <w:rFonts w:asciiTheme="majorHAnsi" w:hAnsiTheme="majorHAnsi" w:cstheme="majorHAnsi"/>
        </w:rPr>
      </w:pPr>
      <w:bookmarkStart w:id="18" w:name="_Does_the_minimum_1"/>
      <w:bookmarkEnd w:id="18"/>
    </w:p>
    <w:p w:rsidR="003D7F1B" w:rsidRPr="000543E5" w:rsidRDefault="003D7F1B" w:rsidP="003D7F1B">
      <w:pPr>
        <w:pStyle w:val="Heading1"/>
        <w:rPr>
          <w:rFonts w:asciiTheme="majorHAnsi" w:hAnsiTheme="majorHAnsi" w:cstheme="majorHAnsi"/>
        </w:rPr>
      </w:pPr>
      <w:bookmarkStart w:id="19" w:name="_Toc12018571"/>
      <w:r w:rsidRPr="000543E5">
        <w:rPr>
          <w:rFonts w:asciiTheme="majorHAnsi" w:hAnsiTheme="majorHAnsi" w:cstheme="majorHAnsi"/>
        </w:rPr>
        <w:t>What happens if a cyclist moves closer to the person trying to drive around them to pass?</w:t>
      </w:r>
      <w:bookmarkEnd w:id="19"/>
    </w:p>
    <w:p w:rsidR="003D7F1B" w:rsidRPr="000543E5" w:rsidRDefault="003D7F1B" w:rsidP="003D7F1B">
      <w:pPr>
        <w:rPr>
          <w:rFonts w:asciiTheme="majorHAnsi" w:hAnsiTheme="majorHAnsi" w:cstheme="majorHAnsi"/>
        </w:rPr>
      </w:pPr>
      <w:r w:rsidRPr="000543E5">
        <w:rPr>
          <w:rFonts w:asciiTheme="majorHAnsi" w:hAnsiTheme="majorHAnsi" w:cstheme="majorHAnsi"/>
        </w:rPr>
        <w:t>The motorist still needs to leave the minimum passing distances, however cyclist need to ride as safe as practical to the left, ride predictably in a straight line and signal their intention to turn or change lanes.</w:t>
      </w:r>
    </w:p>
    <w:p w:rsidR="003D7F1B" w:rsidRPr="000543E5" w:rsidRDefault="003D7F1B" w:rsidP="003D7F1B">
      <w:pPr>
        <w:rPr>
          <w:rFonts w:asciiTheme="majorHAnsi" w:hAnsiTheme="majorHAnsi" w:cstheme="majorHAnsi"/>
        </w:rPr>
      </w:pPr>
      <w:r w:rsidRPr="000543E5">
        <w:rPr>
          <w:rFonts w:asciiTheme="majorHAnsi" w:hAnsiTheme="majorHAnsi" w:cstheme="majorHAnsi"/>
        </w:rPr>
        <w:t>The new rules are intended to improve safety by providing more space for all road users – particularly in the event a cyclist has to move suddenly to avoid a hazard.</w:t>
      </w:r>
    </w:p>
    <w:p w:rsidR="003D7F1B" w:rsidRPr="000543E5" w:rsidRDefault="003D7F1B" w:rsidP="003D7F1B">
      <w:pPr>
        <w:pStyle w:val="Heading1"/>
        <w:rPr>
          <w:rFonts w:asciiTheme="majorHAnsi" w:hAnsiTheme="majorHAnsi" w:cstheme="majorHAnsi"/>
        </w:rPr>
      </w:pPr>
      <w:bookmarkStart w:id="20" w:name="_Toc12018572"/>
      <w:r w:rsidRPr="000543E5">
        <w:rPr>
          <w:rFonts w:asciiTheme="majorHAnsi" w:hAnsiTheme="majorHAnsi" w:cstheme="majorHAnsi"/>
        </w:rPr>
        <w:t>Does this rule apply when the person I am passing is cycling in a bicycle lane?</w:t>
      </w:r>
      <w:bookmarkEnd w:id="20"/>
    </w:p>
    <w:p w:rsidR="003D7F1B" w:rsidRPr="000543E5" w:rsidRDefault="003D7F1B" w:rsidP="003D7F1B">
      <w:pPr>
        <w:rPr>
          <w:rFonts w:asciiTheme="majorHAnsi" w:hAnsiTheme="majorHAnsi" w:cstheme="majorHAnsi"/>
        </w:rPr>
      </w:pPr>
      <w:r w:rsidRPr="000543E5">
        <w:rPr>
          <w:rFonts w:asciiTheme="majorHAnsi" w:hAnsiTheme="majorHAnsi" w:cstheme="majorHAnsi"/>
        </w:rPr>
        <w:t>Yes. The new rules apply even when a cyclist is riding in a bicycle lane. All motorists must keep the appropriate minimum safe distance when passing cyclists riding in the same direction, traveling in a bicycle lane.</w:t>
      </w:r>
    </w:p>
    <w:p w:rsidR="003D7F1B" w:rsidRPr="000543E5" w:rsidRDefault="003D7F1B" w:rsidP="003D7F1B">
      <w:pPr>
        <w:pStyle w:val="Heading1"/>
        <w:rPr>
          <w:rFonts w:asciiTheme="majorHAnsi" w:hAnsiTheme="majorHAnsi" w:cstheme="majorHAnsi"/>
        </w:rPr>
      </w:pPr>
      <w:bookmarkStart w:id="21" w:name="_Do_drivers_need"/>
      <w:bookmarkStart w:id="22" w:name="_Are_cyclists_required"/>
      <w:bookmarkStart w:id="23" w:name="_Toc12018573"/>
      <w:bookmarkEnd w:id="21"/>
      <w:bookmarkEnd w:id="22"/>
      <w:r w:rsidRPr="000543E5">
        <w:rPr>
          <w:rFonts w:asciiTheme="majorHAnsi" w:hAnsiTheme="majorHAnsi" w:cstheme="majorHAnsi"/>
        </w:rPr>
        <w:t>Are cyclists required to use on-road bike lanes where they are provided?</w:t>
      </w:r>
      <w:bookmarkEnd w:id="23"/>
    </w:p>
    <w:p w:rsidR="003D7F1B" w:rsidRPr="000543E5" w:rsidRDefault="003D7F1B" w:rsidP="003D7F1B">
      <w:pPr>
        <w:rPr>
          <w:rFonts w:asciiTheme="majorHAnsi" w:hAnsiTheme="majorHAnsi" w:cstheme="majorHAnsi"/>
        </w:rPr>
      </w:pPr>
      <w:r w:rsidRPr="000543E5">
        <w:rPr>
          <w:rFonts w:asciiTheme="majorHAnsi" w:hAnsiTheme="majorHAnsi" w:cstheme="majorHAnsi"/>
        </w:rPr>
        <w:t>Yes, by law, cyclists riding on the road are required to use an on-road bike lanes where they are provided, unless it is impracticable for them to do so.</w:t>
      </w:r>
    </w:p>
    <w:p w:rsidR="003D7F1B" w:rsidRPr="000543E5" w:rsidRDefault="003D7F1B" w:rsidP="00E2343E">
      <w:pPr>
        <w:pStyle w:val="Heading1"/>
        <w:ind w:right="282"/>
        <w:rPr>
          <w:rFonts w:asciiTheme="majorHAnsi" w:eastAsia="Times New Roman" w:hAnsiTheme="majorHAnsi" w:cstheme="majorHAnsi"/>
          <w:color w:val="1C1C1C"/>
          <w:sz w:val="27"/>
          <w:szCs w:val="27"/>
          <w:lang w:eastAsia="en-AU"/>
        </w:rPr>
      </w:pPr>
      <w:bookmarkStart w:id="24" w:name="_Toc12018574"/>
      <w:r w:rsidRPr="000543E5">
        <w:rPr>
          <w:rFonts w:asciiTheme="majorHAnsi" w:hAnsiTheme="majorHAnsi" w:cstheme="majorHAnsi"/>
          <w:lang w:eastAsia="en-AU"/>
        </w:rPr>
        <w:t>Are cyclists allowed on the road even when there is an off road bike path?</w:t>
      </w:r>
      <w:bookmarkEnd w:id="24"/>
    </w:p>
    <w:p w:rsidR="003D7F1B" w:rsidRPr="000543E5" w:rsidRDefault="003D7F1B" w:rsidP="003D7F1B">
      <w:pPr>
        <w:rPr>
          <w:rFonts w:asciiTheme="majorHAnsi" w:hAnsiTheme="majorHAnsi" w:cstheme="majorHAnsi"/>
        </w:rPr>
      </w:pPr>
      <w:r w:rsidRPr="000543E5">
        <w:rPr>
          <w:rFonts w:asciiTheme="majorHAnsi" w:hAnsiTheme="majorHAnsi" w:cstheme="majorHAnsi"/>
        </w:rPr>
        <w:t>Yes.  Cyclists can choose to cycle on the road, even when there is an adjacent off road path.  Bicycles are classed as vehicles and cyclists have the same rights and responsibilities as other road users.  When cycling on the road, cyclists must obey the road rules.</w:t>
      </w:r>
    </w:p>
    <w:p w:rsidR="003D7F1B" w:rsidRPr="000543E5" w:rsidRDefault="003D7F1B" w:rsidP="003D7F1B">
      <w:pPr>
        <w:pStyle w:val="Heading1"/>
        <w:rPr>
          <w:rFonts w:asciiTheme="majorHAnsi" w:hAnsiTheme="majorHAnsi" w:cstheme="majorHAnsi"/>
        </w:rPr>
      </w:pPr>
      <w:bookmarkStart w:id="25" w:name="_Toc12018575"/>
      <w:r w:rsidRPr="000543E5">
        <w:rPr>
          <w:rFonts w:asciiTheme="majorHAnsi" w:hAnsiTheme="majorHAnsi" w:cstheme="majorHAnsi"/>
        </w:rPr>
        <w:t>Are motorists allowed to use bike lanes?</w:t>
      </w:r>
      <w:bookmarkEnd w:id="25"/>
      <w:r w:rsidRPr="000543E5">
        <w:rPr>
          <w:rFonts w:asciiTheme="majorHAnsi" w:hAnsiTheme="majorHAnsi" w:cstheme="majorHAnsi"/>
        </w:rPr>
        <w:t xml:space="preserve"> </w:t>
      </w:r>
      <w:bookmarkStart w:id="26" w:name="_Can_I_cross"/>
      <w:bookmarkStart w:id="27" w:name="_Does_the_minimum_2"/>
      <w:bookmarkStart w:id="28" w:name="_What_happens_if"/>
      <w:bookmarkEnd w:id="26"/>
      <w:bookmarkEnd w:id="27"/>
      <w:bookmarkEnd w:id="28"/>
    </w:p>
    <w:p w:rsidR="003D7F1B" w:rsidRPr="000543E5" w:rsidRDefault="003D7F1B" w:rsidP="003D7F1B">
      <w:pPr>
        <w:rPr>
          <w:rFonts w:asciiTheme="majorHAnsi" w:hAnsiTheme="majorHAnsi" w:cstheme="majorHAnsi"/>
        </w:rPr>
      </w:pPr>
      <w:r w:rsidRPr="000543E5">
        <w:rPr>
          <w:rFonts w:asciiTheme="majorHAnsi" w:hAnsiTheme="majorHAnsi" w:cstheme="majorHAnsi"/>
        </w:rPr>
        <w:t>Motorists are only allowed to use bike lanes under certain conditions. Motorists can occupy a bike lane for no more than 50 metres, and may only do so where necessary to pass a vehicle turning right, to enter or leave a side street, to enter or leave another traffic lane or parking space, or when stopping or parking if permitted</w:t>
      </w:r>
      <w:r w:rsidRPr="000543E5">
        <w:rPr>
          <w:rFonts w:asciiTheme="majorHAnsi" w:hAnsiTheme="majorHAnsi" w:cstheme="majorHAnsi"/>
          <w:b/>
          <w:bCs/>
        </w:rPr>
        <w:t xml:space="preserve">.   </w:t>
      </w:r>
    </w:p>
    <w:p w:rsidR="003D7F1B" w:rsidRPr="000543E5" w:rsidRDefault="003D7F1B" w:rsidP="00E2343E">
      <w:pPr>
        <w:pStyle w:val="Heading1"/>
        <w:ind w:right="140"/>
        <w:rPr>
          <w:rFonts w:asciiTheme="majorHAnsi" w:hAnsiTheme="majorHAnsi" w:cstheme="majorHAnsi"/>
        </w:rPr>
      </w:pPr>
      <w:bookmarkStart w:id="29" w:name="_Toc12018576"/>
      <w:r w:rsidRPr="000543E5">
        <w:rPr>
          <w:rFonts w:asciiTheme="majorHAnsi" w:hAnsiTheme="majorHAnsi" w:cstheme="majorHAnsi"/>
        </w:rPr>
        <w:t>Do cyclists need to leave parked cars 1 metre when riding past them?</w:t>
      </w:r>
      <w:bookmarkEnd w:id="29"/>
    </w:p>
    <w:p w:rsidR="003D7F1B" w:rsidRPr="000543E5" w:rsidRDefault="003D7F1B" w:rsidP="003D7F1B">
      <w:pPr>
        <w:rPr>
          <w:rFonts w:asciiTheme="majorHAnsi" w:hAnsiTheme="majorHAnsi" w:cstheme="majorHAnsi"/>
        </w:rPr>
      </w:pPr>
      <w:r w:rsidRPr="000543E5">
        <w:rPr>
          <w:rFonts w:asciiTheme="majorHAnsi" w:hAnsiTheme="majorHAnsi" w:cstheme="majorHAnsi"/>
        </w:rPr>
        <w:t xml:space="preserve">Cyclists do not need to leave 1 metre when riding past a parked vehicle. The minimum passing distance rules do not apply to cyclists. The rules only apply to motorists passing a cyclist or cyclists. </w:t>
      </w:r>
    </w:p>
    <w:p w:rsidR="003D7F1B" w:rsidRPr="000543E5" w:rsidRDefault="003D7F1B" w:rsidP="003D7F1B">
      <w:pPr>
        <w:rPr>
          <w:rFonts w:asciiTheme="majorHAnsi" w:hAnsiTheme="majorHAnsi" w:cstheme="majorHAnsi"/>
        </w:rPr>
      </w:pPr>
      <w:r w:rsidRPr="000543E5">
        <w:rPr>
          <w:rFonts w:asciiTheme="majorHAnsi" w:hAnsiTheme="majorHAnsi" w:cstheme="majorHAnsi"/>
        </w:rPr>
        <w:t>However, cyclists should always take care when riding past parked vehicles to leave sufficient room to avoid a collision.</w:t>
      </w:r>
    </w:p>
    <w:p w:rsidR="003D7F1B" w:rsidRPr="000543E5" w:rsidRDefault="003D7F1B" w:rsidP="003D7F1B">
      <w:pPr>
        <w:rPr>
          <w:rFonts w:asciiTheme="majorHAnsi" w:hAnsiTheme="majorHAnsi" w:cstheme="majorHAnsi"/>
        </w:rPr>
      </w:pPr>
      <w:r w:rsidRPr="000543E5">
        <w:rPr>
          <w:rFonts w:asciiTheme="majorHAnsi" w:hAnsiTheme="majorHAnsi" w:cstheme="majorHAnsi"/>
        </w:rPr>
        <w:t>Drivers should also take extra caution to look for cyclists before opening their doors when parked.</w:t>
      </w:r>
    </w:p>
    <w:p w:rsidR="00290BD9" w:rsidRPr="000543E5" w:rsidRDefault="00290BD9" w:rsidP="003D7F1B">
      <w:pPr>
        <w:pStyle w:val="Heading1"/>
        <w:rPr>
          <w:rFonts w:asciiTheme="majorHAnsi" w:hAnsiTheme="majorHAnsi" w:cstheme="majorHAnsi"/>
        </w:rPr>
      </w:pPr>
      <w:bookmarkStart w:id="30" w:name="_Are_the_road"/>
      <w:bookmarkEnd w:id="30"/>
    </w:p>
    <w:p w:rsidR="003D7F1B" w:rsidRPr="000543E5" w:rsidRDefault="003D7F1B" w:rsidP="003D7F1B">
      <w:pPr>
        <w:pStyle w:val="Heading1"/>
        <w:rPr>
          <w:rFonts w:asciiTheme="majorHAnsi" w:hAnsiTheme="majorHAnsi" w:cstheme="majorHAnsi"/>
        </w:rPr>
      </w:pPr>
      <w:bookmarkStart w:id="31" w:name="_Toc12018577"/>
      <w:r w:rsidRPr="000543E5">
        <w:rPr>
          <w:rFonts w:asciiTheme="majorHAnsi" w:hAnsiTheme="majorHAnsi" w:cstheme="majorHAnsi"/>
        </w:rPr>
        <w:t>Are cyclists permitted to ride side by side in the same lane on a road and do these overtaking rules apply?</w:t>
      </w:r>
      <w:bookmarkEnd w:id="31"/>
    </w:p>
    <w:p w:rsidR="003D7F1B" w:rsidRPr="000543E5" w:rsidRDefault="003D7F1B" w:rsidP="003D7F1B">
      <w:pPr>
        <w:rPr>
          <w:rFonts w:asciiTheme="majorHAnsi" w:hAnsiTheme="majorHAnsi" w:cstheme="majorHAnsi"/>
        </w:rPr>
      </w:pPr>
      <w:r w:rsidRPr="000543E5">
        <w:rPr>
          <w:rFonts w:asciiTheme="majorHAnsi" w:hAnsiTheme="majorHAnsi" w:cstheme="majorHAnsi"/>
        </w:rPr>
        <w:t xml:space="preserve">Cyclists are allowed to ride side-by-side on the road, as long as there are no more than two cyclists riding next to each other at any given time and the gap between them is no more than 1.5 metres. </w:t>
      </w:r>
    </w:p>
    <w:p w:rsidR="003D7F1B" w:rsidRDefault="003D7F1B" w:rsidP="003D7F1B">
      <w:pPr>
        <w:rPr>
          <w:rFonts w:asciiTheme="majorHAnsi" w:hAnsiTheme="majorHAnsi" w:cstheme="majorHAnsi"/>
        </w:rPr>
      </w:pPr>
      <w:r w:rsidRPr="000543E5">
        <w:rPr>
          <w:rFonts w:asciiTheme="majorHAnsi" w:hAnsiTheme="majorHAnsi" w:cstheme="majorHAnsi"/>
        </w:rPr>
        <w:t>When riding side-by-side, cyclists should ride as close together as is safe to do so.</w:t>
      </w:r>
    </w:p>
    <w:p w:rsidR="003C2FC7" w:rsidRPr="000543E5" w:rsidRDefault="003C2FC7" w:rsidP="003D7F1B">
      <w:pPr>
        <w:rPr>
          <w:rFonts w:asciiTheme="majorHAnsi" w:hAnsiTheme="majorHAnsi" w:cstheme="majorHAnsi"/>
        </w:rPr>
      </w:pPr>
      <w:r w:rsidRPr="006B6C2E">
        <w:rPr>
          <w:rFonts w:asciiTheme="majorHAnsi" w:hAnsiTheme="majorHAnsi" w:cstheme="majorHAnsi"/>
        </w:rPr>
        <w:t>When two cyclists are riding side by</w:t>
      </w:r>
      <w:bookmarkStart w:id="32" w:name="_GoBack"/>
      <w:bookmarkEnd w:id="32"/>
      <w:r w:rsidRPr="006B6C2E">
        <w:rPr>
          <w:rFonts w:asciiTheme="majorHAnsi" w:hAnsiTheme="majorHAnsi" w:cstheme="majorHAnsi"/>
        </w:rPr>
        <w:t xml:space="preserve"> side, the minimum passing distance applies and the distance is measured from the furthest point on the right-hand side of the pair of riders. If you are unable to pass the cyclists without leaving the minimum required passing distance, then it is not safe to pass. You will need to slow down, be patient and wait until it</w:t>
      </w:r>
      <w:r w:rsidRPr="003C2FC7">
        <w:rPr>
          <w:rFonts w:asciiTheme="majorHAnsi" w:hAnsiTheme="majorHAnsi" w:cstheme="majorHAnsi"/>
        </w:rPr>
        <w:t xml:space="preserve"> is safe to pass.</w:t>
      </w:r>
    </w:p>
    <w:p w:rsidR="003D7F1B" w:rsidRPr="000543E5" w:rsidRDefault="003D7F1B" w:rsidP="003D7F1B">
      <w:pPr>
        <w:pStyle w:val="Heading1"/>
        <w:rPr>
          <w:rFonts w:asciiTheme="majorHAnsi" w:hAnsiTheme="majorHAnsi" w:cstheme="majorHAnsi"/>
        </w:rPr>
      </w:pPr>
      <w:bookmarkStart w:id="33" w:name="_Toc12018578"/>
      <w:r w:rsidRPr="000543E5">
        <w:rPr>
          <w:rFonts w:asciiTheme="majorHAnsi" w:hAnsiTheme="majorHAnsi" w:cstheme="majorHAnsi"/>
        </w:rPr>
        <w:t>Are the road rules for cyclists the same as those for drivers?</w:t>
      </w:r>
      <w:bookmarkEnd w:id="33"/>
    </w:p>
    <w:p w:rsidR="003D7F1B" w:rsidRPr="000543E5" w:rsidRDefault="003D7F1B" w:rsidP="003D7F1B">
      <w:pPr>
        <w:rPr>
          <w:rFonts w:asciiTheme="majorHAnsi" w:hAnsiTheme="majorHAnsi" w:cstheme="majorHAnsi"/>
        </w:rPr>
      </w:pPr>
      <w:r w:rsidRPr="000543E5">
        <w:rPr>
          <w:rFonts w:asciiTheme="majorHAnsi" w:hAnsiTheme="majorHAnsi" w:cstheme="majorHAnsi"/>
        </w:rPr>
        <w:t xml:space="preserve">Yes, just like other drivers and motorcyclists they also need to stop at stop signs and traffic lights, ride on the left hand side of the road and give way to pedestrians on crossings and at intersections. </w:t>
      </w:r>
    </w:p>
    <w:p w:rsidR="003D7F1B" w:rsidRPr="000543E5" w:rsidRDefault="003D7F1B" w:rsidP="003D7F1B">
      <w:pPr>
        <w:rPr>
          <w:rFonts w:asciiTheme="majorHAnsi" w:hAnsiTheme="majorHAnsi" w:cstheme="majorHAnsi"/>
        </w:rPr>
      </w:pPr>
      <w:r w:rsidRPr="000543E5">
        <w:rPr>
          <w:rFonts w:asciiTheme="majorHAnsi" w:hAnsiTheme="majorHAnsi" w:cstheme="majorHAnsi"/>
        </w:rPr>
        <w:t xml:space="preserve">Cyclists need to ride predictably in a straight line and signal their intention to turn or change lanes. </w:t>
      </w:r>
    </w:p>
    <w:p w:rsidR="003D7F1B" w:rsidRPr="000543E5" w:rsidRDefault="003D7F1B" w:rsidP="003D7F1B">
      <w:pPr>
        <w:pStyle w:val="Heading1"/>
        <w:rPr>
          <w:rFonts w:asciiTheme="majorHAnsi" w:hAnsiTheme="majorHAnsi" w:cstheme="majorHAnsi"/>
        </w:rPr>
      </w:pPr>
      <w:bookmarkStart w:id="34" w:name="_How_does_this"/>
      <w:bookmarkStart w:id="35" w:name="_Toc12018579"/>
      <w:bookmarkEnd w:id="34"/>
      <w:r w:rsidRPr="000543E5">
        <w:rPr>
          <w:rFonts w:asciiTheme="majorHAnsi" w:hAnsiTheme="majorHAnsi" w:cstheme="majorHAnsi"/>
        </w:rPr>
        <w:t>What is the penalty for motorists not giving the minimum passing distance?</w:t>
      </w:r>
      <w:bookmarkEnd w:id="35"/>
    </w:p>
    <w:p w:rsidR="003D7F1B" w:rsidRPr="000543E5" w:rsidRDefault="003D7F1B" w:rsidP="003D7F1B">
      <w:pPr>
        <w:rPr>
          <w:rFonts w:asciiTheme="majorHAnsi" w:hAnsiTheme="majorHAnsi" w:cstheme="majorHAnsi"/>
        </w:rPr>
      </w:pPr>
      <w:r w:rsidRPr="000543E5">
        <w:rPr>
          <w:rFonts w:asciiTheme="majorHAnsi" w:hAnsiTheme="majorHAnsi" w:cstheme="majorHAnsi"/>
        </w:rPr>
        <w:t xml:space="preserve">Police can charge motorists with a number of existing road traffic offences including overtaking a vehicle without leaving a sufficient distance. </w:t>
      </w:r>
    </w:p>
    <w:p w:rsidR="003D7F1B" w:rsidRPr="000543E5" w:rsidRDefault="003D7F1B" w:rsidP="003D7F1B">
      <w:pPr>
        <w:pStyle w:val="Heading1"/>
        <w:rPr>
          <w:rFonts w:asciiTheme="majorHAnsi" w:hAnsiTheme="majorHAnsi" w:cstheme="majorHAnsi"/>
        </w:rPr>
      </w:pPr>
      <w:bookmarkStart w:id="36" w:name="_Toc12018580"/>
      <w:r w:rsidRPr="000543E5">
        <w:rPr>
          <w:rFonts w:asciiTheme="majorHAnsi" w:hAnsiTheme="majorHAnsi" w:cstheme="majorHAnsi"/>
        </w:rPr>
        <w:t>How does this rule compare with other states and territories?</w:t>
      </w:r>
      <w:bookmarkEnd w:id="36"/>
    </w:p>
    <w:p w:rsidR="003D7F1B" w:rsidRPr="000543E5" w:rsidRDefault="003D7F1B" w:rsidP="003D7F1B">
      <w:pPr>
        <w:rPr>
          <w:rFonts w:asciiTheme="majorHAnsi" w:hAnsiTheme="majorHAnsi" w:cstheme="majorHAnsi"/>
        </w:rPr>
      </w:pPr>
      <w:r w:rsidRPr="000543E5">
        <w:rPr>
          <w:rFonts w:asciiTheme="majorHAnsi" w:hAnsiTheme="majorHAnsi" w:cstheme="majorHAnsi"/>
        </w:rPr>
        <w:t>Most states and territories have implemented, or are trialling, this road rule.</w:t>
      </w:r>
      <w:bookmarkStart w:id="37" w:name="_What_is_the"/>
      <w:bookmarkEnd w:id="37"/>
    </w:p>
    <w:p w:rsidR="003D7F1B" w:rsidRPr="000543E5" w:rsidRDefault="003D7F1B" w:rsidP="003D7F1B">
      <w:pPr>
        <w:pStyle w:val="Heading1"/>
        <w:rPr>
          <w:rFonts w:asciiTheme="majorHAnsi" w:hAnsiTheme="majorHAnsi" w:cstheme="majorHAnsi"/>
        </w:rPr>
      </w:pPr>
      <w:bookmarkStart w:id="38" w:name="_Toc12018581"/>
      <w:r w:rsidRPr="000543E5">
        <w:rPr>
          <w:rFonts w:asciiTheme="majorHAnsi" w:hAnsiTheme="majorHAnsi" w:cstheme="majorHAnsi"/>
        </w:rPr>
        <w:t>Where can I find more details?</w:t>
      </w:r>
      <w:bookmarkEnd w:id="38"/>
    </w:p>
    <w:p w:rsidR="003D7F1B" w:rsidRPr="000543E5" w:rsidRDefault="003D7F1B" w:rsidP="003D7F1B">
      <w:pPr>
        <w:rPr>
          <w:rFonts w:asciiTheme="majorHAnsi" w:hAnsiTheme="majorHAnsi" w:cstheme="majorHAnsi"/>
        </w:rPr>
      </w:pPr>
      <w:r w:rsidRPr="000543E5">
        <w:rPr>
          <w:rFonts w:asciiTheme="majorHAnsi" w:hAnsiTheme="majorHAnsi" w:cstheme="majorHAnsi"/>
        </w:rPr>
        <w:t xml:space="preserve">For more information on cyclist safety tips and road rules please visit: </w:t>
      </w:r>
      <w:hyperlink r:id="rId8" w:history="1">
        <w:r w:rsidRPr="000543E5">
          <w:rPr>
            <w:rStyle w:val="Hyperlink"/>
            <w:rFonts w:asciiTheme="majorHAnsi" w:hAnsiTheme="majorHAnsi" w:cstheme="majorHAnsi"/>
          </w:rPr>
          <w:t>https://roadsafety.nt.gov.au/safety-topics/cyclists</w:t>
        </w:r>
      </w:hyperlink>
    </w:p>
    <w:p w:rsidR="003D7F1B" w:rsidRPr="000543E5" w:rsidRDefault="003D7F1B" w:rsidP="003D7F1B">
      <w:pPr>
        <w:rPr>
          <w:rFonts w:asciiTheme="majorHAnsi" w:hAnsiTheme="majorHAnsi" w:cstheme="majorHAnsi"/>
        </w:rPr>
      </w:pPr>
    </w:p>
    <w:p w:rsidR="003D7F1B" w:rsidRPr="000543E5" w:rsidRDefault="003D7F1B" w:rsidP="003D7F1B">
      <w:pPr>
        <w:rPr>
          <w:rFonts w:asciiTheme="majorHAnsi" w:hAnsiTheme="majorHAnsi" w:cstheme="majorHAnsi"/>
        </w:rPr>
      </w:pPr>
    </w:p>
    <w:sectPr w:rsidR="003D7F1B" w:rsidRPr="000543E5" w:rsidSect="00705C9D">
      <w:headerReference w:type="even" r:id="rId9"/>
      <w:headerReference w:type="default" r:id="rId10"/>
      <w:footerReference w:type="even" r:id="rId11"/>
      <w:footerReference w:type="default" r:id="rId12"/>
      <w:headerReference w:type="first" r:id="rId13"/>
      <w:footerReference w:type="first" r:id="rId14"/>
      <w:pgSz w:w="11906" w:h="16838" w:code="9"/>
      <w:pgMar w:top="1134" w:right="1134" w:bottom="1134" w:left="1134" w:header="709"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D7F1B" w:rsidRDefault="003D7F1B" w:rsidP="007332FF">
      <w:r>
        <w:separator/>
      </w:r>
    </w:p>
  </w:endnote>
  <w:endnote w:type="continuationSeparator" w:id="0">
    <w:p w:rsidR="003D7F1B" w:rsidRDefault="003D7F1B" w:rsidP="007332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43E5" w:rsidRDefault="000543E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10773" w:type="dxa"/>
      <w:tblInd w:w="-567" w:type="dxa"/>
      <w:tblBorders>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Description w:val="Footer area"/>
    </w:tblPr>
    <w:tblGrid>
      <w:gridCol w:w="8505"/>
      <w:gridCol w:w="2268"/>
    </w:tblGrid>
    <w:tr w:rsidR="00983000" w:rsidRPr="00132658" w:rsidTr="002A6F6A">
      <w:trPr>
        <w:cantSplit/>
        <w:trHeight w:hRule="exact" w:val="1400"/>
        <w:tblHeader/>
      </w:trPr>
      <w:tc>
        <w:tcPr>
          <w:tcW w:w="8505" w:type="dxa"/>
          <w:vAlign w:val="center"/>
        </w:tcPr>
        <w:p w:rsidR="00290BD9" w:rsidRPr="00705C9D" w:rsidRDefault="00290BD9" w:rsidP="00290BD9">
          <w:pPr>
            <w:pStyle w:val="NTGFooter1items"/>
            <w:rPr>
              <w:rStyle w:val="NTGFooterDepartmentNameChar"/>
            </w:rPr>
          </w:pPr>
          <w:r>
            <w:rPr>
              <w:rStyle w:val="NTGFooterDepartmentofChar"/>
            </w:rPr>
            <w:t xml:space="preserve">DEPARTMENT OF </w:t>
          </w:r>
          <w:r>
            <w:rPr>
              <w:rStyle w:val="NTGFooterDepartmentofChar"/>
              <w:rFonts w:ascii="Arial Black" w:hAnsi="Arial Black"/>
            </w:rPr>
            <w:t>INFRASTRUCTURE PLANNING AND LOGISTICS</w:t>
          </w:r>
        </w:p>
        <w:p w:rsidR="00983000" w:rsidRPr="007B5DA2" w:rsidRDefault="00290BD9" w:rsidP="00290BD9">
          <w:pPr>
            <w:pStyle w:val="NTGFooter1items"/>
          </w:pPr>
          <w:r w:rsidRPr="007B5DA2">
            <w:t xml:space="preserve">Page </w:t>
          </w:r>
          <w:r w:rsidRPr="007B5DA2">
            <w:fldChar w:fldCharType="begin"/>
          </w:r>
          <w:r w:rsidRPr="007B5DA2">
            <w:instrText xml:space="preserve"> PAGE  \* Arabic  \* MERGEFORMAT </w:instrText>
          </w:r>
          <w:r w:rsidRPr="007B5DA2">
            <w:fldChar w:fldCharType="separate"/>
          </w:r>
          <w:r w:rsidR="003C2FC7">
            <w:rPr>
              <w:noProof/>
            </w:rPr>
            <w:t>5</w:t>
          </w:r>
          <w:r w:rsidRPr="007B5DA2">
            <w:fldChar w:fldCharType="end"/>
          </w:r>
          <w:r w:rsidRPr="007B5DA2">
            <w:t xml:space="preserve"> of </w:t>
          </w:r>
          <w:r>
            <w:rPr>
              <w:noProof/>
            </w:rPr>
            <w:fldChar w:fldCharType="begin"/>
          </w:r>
          <w:r>
            <w:rPr>
              <w:noProof/>
            </w:rPr>
            <w:instrText xml:space="preserve"> NUMPAGES  \* Arabic  \* MERGEFORMAT </w:instrText>
          </w:r>
          <w:r>
            <w:rPr>
              <w:noProof/>
            </w:rPr>
            <w:fldChar w:fldCharType="separate"/>
          </w:r>
          <w:r w:rsidR="003C2FC7">
            <w:rPr>
              <w:noProof/>
            </w:rPr>
            <w:t>5</w:t>
          </w:r>
          <w:r>
            <w:rPr>
              <w:noProof/>
            </w:rPr>
            <w:fldChar w:fldCharType="end"/>
          </w:r>
          <w:r w:rsidRPr="007B5DA2">
            <w:tab/>
          </w:r>
          <w:r>
            <w:t>18 June 2019</w:t>
          </w:r>
        </w:p>
      </w:tc>
      <w:tc>
        <w:tcPr>
          <w:tcW w:w="2268" w:type="dxa"/>
          <w:vAlign w:val="center"/>
        </w:tcPr>
        <w:p w:rsidR="00983000" w:rsidRPr="00DC1F0F" w:rsidRDefault="00983000" w:rsidP="00B11C67">
          <w:pPr>
            <w:spacing w:after="0"/>
            <w:jc w:val="right"/>
            <w:rPr>
              <w:sz w:val="20"/>
            </w:rPr>
          </w:pPr>
          <w:r w:rsidRPr="00DC1F0F">
            <w:rPr>
              <w:sz w:val="20"/>
            </w:rPr>
            <w:t xml:space="preserve">Page </w:t>
          </w:r>
          <w:r w:rsidRPr="00DC1F0F">
            <w:rPr>
              <w:sz w:val="20"/>
            </w:rPr>
            <w:fldChar w:fldCharType="begin"/>
          </w:r>
          <w:r w:rsidRPr="00DC1F0F">
            <w:rPr>
              <w:sz w:val="20"/>
            </w:rPr>
            <w:instrText xml:space="preserve"> PAGE  \* Arabic  \* MERGEFORMAT </w:instrText>
          </w:r>
          <w:r w:rsidRPr="00DC1F0F">
            <w:rPr>
              <w:sz w:val="20"/>
            </w:rPr>
            <w:fldChar w:fldCharType="separate"/>
          </w:r>
          <w:r w:rsidR="003C2FC7">
            <w:rPr>
              <w:noProof/>
              <w:sz w:val="20"/>
            </w:rPr>
            <w:t>5</w:t>
          </w:r>
          <w:r w:rsidRPr="00DC1F0F">
            <w:rPr>
              <w:sz w:val="20"/>
            </w:rPr>
            <w:fldChar w:fldCharType="end"/>
          </w:r>
          <w:r w:rsidRPr="00DC1F0F">
            <w:rPr>
              <w:sz w:val="20"/>
            </w:rPr>
            <w:t xml:space="preserve"> of </w:t>
          </w:r>
          <w:r w:rsidRPr="00DC1F0F">
            <w:rPr>
              <w:sz w:val="20"/>
            </w:rPr>
            <w:fldChar w:fldCharType="begin"/>
          </w:r>
          <w:r w:rsidRPr="00DC1F0F">
            <w:rPr>
              <w:sz w:val="20"/>
            </w:rPr>
            <w:instrText xml:space="preserve"> NUMPAGES  \* Arabic  \* MERGEFORMAT </w:instrText>
          </w:r>
          <w:r w:rsidRPr="00DC1F0F">
            <w:rPr>
              <w:sz w:val="20"/>
            </w:rPr>
            <w:fldChar w:fldCharType="separate"/>
          </w:r>
          <w:r w:rsidR="003C2FC7">
            <w:rPr>
              <w:noProof/>
              <w:sz w:val="20"/>
            </w:rPr>
            <w:t>5</w:t>
          </w:r>
          <w:r w:rsidRPr="00DC1F0F">
            <w:rPr>
              <w:noProof/>
              <w:sz w:val="20"/>
            </w:rPr>
            <w:fldChar w:fldCharType="end"/>
          </w:r>
        </w:p>
      </w:tc>
    </w:tr>
  </w:tbl>
  <w:p w:rsidR="00983000" w:rsidRPr="00B11C67" w:rsidRDefault="00983000" w:rsidP="00B11C67">
    <w:pPr>
      <w:pStyle w:val="Footer"/>
      <w:rPr>
        <w:rStyle w:val="NTGFooter2deptpagenumChar"/>
        <w:sz w:val="4"/>
        <w:szCs w:val="4"/>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10773" w:type="dxa"/>
      <w:tblInd w:w="-567" w:type="dxa"/>
      <w:tblBorders>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Description w:val="Footer area"/>
    </w:tblPr>
    <w:tblGrid>
      <w:gridCol w:w="8505"/>
      <w:gridCol w:w="2268"/>
    </w:tblGrid>
    <w:tr w:rsidR="00983000" w:rsidRPr="00132658" w:rsidTr="007D4893">
      <w:trPr>
        <w:cantSplit/>
        <w:trHeight w:hRule="exact" w:val="1400"/>
        <w:tblHeader/>
      </w:trPr>
      <w:tc>
        <w:tcPr>
          <w:tcW w:w="8505" w:type="dxa"/>
          <w:vAlign w:val="center"/>
        </w:tcPr>
        <w:p w:rsidR="00983000" w:rsidRPr="00705C9D" w:rsidRDefault="00983000" w:rsidP="007B5DA2">
          <w:pPr>
            <w:pStyle w:val="NTGFooter1items"/>
            <w:rPr>
              <w:rStyle w:val="NTGFooterDepartmentNameChar"/>
            </w:rPr>
          </w:pPr>
          <w:r>
            <w:rPr>
              <w:rStyle w:val="NTGFooterDepartmentofChar"/>
            </w:rPr>
            <w:t xml:space="preserve">DEPARTMENT OF </w:t>
          </w:r>
          <w:r w:rsidR="00290BD9">
            <w:rPr>
              <w:rStyle w:val="NTGFooterDepartmentofChar"/>
              <w:rFonts w:ascii="Arial Black" w:hAnsi="Arial Black"/>
            </w:rPr>
            <w:t>INFRASTRUCTURE PLANNING AND LOGISTICS</w:t>
          </w:r>
        </w:p>
        <w:p w:rsidR="00983000" w:rsidRPr="007B5DA2" w:rsidRDefault="00983000" w:rsidP="00290BD9">
          <w:pPr>
            <w:pStyle w:val="NTGFooter1items"/>
          </w:pPr>
          <w:r w:rsidRPr="007B5DA2">
            <w:t xml:space="preserve">Page </w:t>
          </w:r>
          <w:r w:rsidRPr="007B5DA2">
            <w:fldChar w:fldCharType="begin"/>
          </w:r>
          <w:r w:rsidRPr="007B5DA2">
            <w:instrText xml:space="preserve"> PAGE  \* Arabic  \* MERGEFORMAT </w:instrText>
          </w:r>
          <w:r w:rsidRPr="007B5DA2">
            <w:fldChar w:fldCharType="separate"/>
          </w:r>
          <w:r w:rsidR="003C2FC7">
            <w:rPr>
              <w:noProof/>
            </w:rPr>
            <w:t>1</w:t>
          </w:r>
          <w:r w:rsidRPr="007B5DA2">
            <w:fldChar w:fldCharType="end"/>
          </w:r>
          <w:r w:rsidRPr="007B5DA2">
            <w:t xml:space="preserve"> of </w:t>
          </w:r>
          <w:r w:rsidR="00DB6D0A">
            <w:rPr>
              <w:noProof/>
            </w:rPr>
            <w:fldChar w:fldCharType="begin"/>
          </w:r>
          <w:r w:rsidR="00DB6D0A">
            <w:rPr>
              <w:noProof/>
            </w:rPr>
            <w:instrText xml:space="preserve"> NUMPAGES  \* Arabic  \* MERGEFORMAT </w:instrText>
          </w:r>
          <w:r w:rsidR="00DB6D0A">
            <w:rPr>
              <w:noProof/>
            </w:rPr>
            <w:fldChar w:fldCharType="separate"/>
          </w:r>
          <w:r w:rsidR="003C2FC7">
            <w:rPr>
              <w:noProof/>
            </w:rPr>
            <w:t>5</w:t>
          </w:r>
          <w:r w:rsidR="00DB6D0A">
            <w:rPr>
              <w:noProof/>
            </w:rPr>
            <w:fldChar w:fldCharType="end"/>
          </w:r>
          <w:r w:rsidRPr="007B5DA2">
            <w:tab/>
          </w:r>
          <w:r w:rsidR="00290BD9">
            <w:t>18 June 2019</w:t>
          </w:r>
        </w:p>
      </w:tc>
      <w:tc>
        <w:tcPr>
          <w:tcW w:w="2268" w:type="dxa"/>
          <w:vAlign w:val="center"/>
        </w:tcPr>
        <w:p w:rsidR="00983000" w:rsidRPr="001E14EB" w:rsidRDefault="00983000" w:rsidP="00B606A1">
          <w:pPr>
            <w:spacing w:after="0"/>
            <w:jc w:val="right"/>
          </w:pPr>
          <w:r>
            <w:rPr>
              <w:noProof/>
              <w:lang w:eastAsia="en-AU"/>
            </w:rPr>
            <w:drawing>
              <wp:inline distT="0" distB="0" distL="0" distR="0" wp14:anchorId="79DA9CA5" wp14:editId="52B858BB">
                <wp:extent cx="1346400" cy="479412"/>
                <wp:effectExtent l="0" t="0" r="6350" b="0"/>
                <wp:docPr id="13" name="Picture 13" descr="Northern Territory Govern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ntgcentral.nt.gov.au/sites/files/uploads/images/dcm/logos/ntg-logo/ntg-primary-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46400" cy="479412"/>
                        </a:xfrm>
                        <a:prstGeom prst="rect">
                          <a:avLst/>
                        </a:prstGeom>
                        <a:noFill/>
                        <a:ln>
                          <a:noFill/>
                        </a:ln>
                      </pic:spPr>
                    </pic:pic>
                  </a:graphicData>
                </a:graphic>
              </wp:inline>
            </w:drawing>
          </w:r>
        </w:p>
      </w:tc>
    </w:tr>
  </w:tbl>
  <w:p w:rsidR="00983000" w:rsidRPr="00543BD1" w:rsidRDefault="00983000" w:rsidP="0016153B">
    <w:pPr>
      <w:pStyle w:val="NoSpacing"/>
      <w:spacing w:after="0"/>
      <w:rPr>
        <w:sz w:val="6"/>
        <w:szCs w:val="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D7F1B" w:rsidRDefault="003D7F1B" w:rsidP="007332FF">
      <w:r>
        <w:separator/>
      </w:r>
    </w:p>
  </w:footnote>
  <w:footnote w:type="continuationSeparator" w:id="0">
    <w:p w:rsidR="003D7F1B" w:rsidRDefault="003D7F1B" w:rsidP="007332F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43E5" w:rsidRDefault="000543E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alias w:val="Title"/>
      <w:tag w:val=""/>
      <w:id w:val="-938598595"/>
      <w:dataBinding w:prefixMappings="xmlns:ns0='http://purl.org/dc/elements/1.1/' xmlns:ns1='http://schemas.openxmlformats.org/package/2006/metadata/core-properties' " w:xpath="/ns1:coreProperties[1]/ns0:title[1]" w:storeItemID="{6C3C8BC8-F283-45AE-878A-BAB7291924A1}"/>
      <w:text/>
    </w:sdtPr>
    <w:sdtEndPr/>
    <w:sdtContent>
      <w:p w:rsidR="00983000" w:rsidRDefault="000543E5" w:rsidP="002926BC">
        <w:pPr>
          <w:pStyle w:val="Header"/>
          <w:tabs>
            <w:tab w:val="clear" w:pos="9026"/>
          </w:tabs>
          <w:ind w:right="-568"/>
        </w:pPr>
        <w:r>
          <w:t>Wider of the rider: one metre rule - Frequently asked questions</w:t>
        </w:r>
      </w:p>
    </w:sdtContent>
  </w:sdt>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alias w:val="Title"/>
      <w:tag w:val=""/>
      <w:id w:val="1748683773"/>
      <w:dataBinding w:prefixMappings="xmlns:ns0='http://purl.org/dc/elements/1.1/' xmlns:ns1='http://schemas.openxmlformats.org/package/2006/metadata/core-properties' " w:xpath="/ns1:coreProperties[1]/ns0:title[1]" w:storeItemID="{6C3C8BC8-F283-45AE-878A-BAB7291924A1}"/>
      <w:text/>
    </w:sdtPr>
    <w:sdtEndPr/>
    <w:sdtContent>
      <w:p w:rsidR="00983000" w:rsidRPr="000543E5" w:rsidRDefault="000543E5" w:rsidP="000543E5">
        <w:pPr>
          <w:pStyle w:val="Title"/>
        </w:pPr>
        <w:r>
          <w:t>Wider of the rider: one metre rule - Frequently asked questions</w: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1B668C"/>
    <w:multiLevelType w:val="multilevel"/>
    <w:tmpl w:val="D4263ED2"/>
    <w:lvl w:ilvl="0">
      <w:start w:val="1"/>
      <w:numFmt w:val="decimal"/>
      <w:lvlText w:val="%1."/>
      <w:lvlJc w:val="left"/>
      <w:pPr>
        <w:ind w:left="720" w:hanging="363"/>
      </w:pPr>
      <w:rPr>
        <w:rFonts w:hint="default"/>
      </w:rPr>
    </w:lvl>
    <w:lvl w:ilvl="1">
      <w:start w:val="1"/>
      <w:numFmt w:val="lowerLetter"/>
      <w:lvlText w:val="%2."/>
      <w:lvlJc w:val="left"/>
      <w:pPr>
        <w:ind w:left="1077" w:hanging="357"/>
      </w:pPr>
      <w:rPr>
        <w:rFonts w:hint="default"/>
      </w:rPr>
    </w:lvl>
    <w:lvl w:ilvl="2">
      <w:start w:val="1"/>
      <w:numFmt w:val="lowerRoman"/>
      <w:lvlText w:val="%3."/>
      <w:lvlJc w:val="left"/>
      <w:pPr>
        <w:ind w:left="1434" w:hanging="357"/>
      </w:pPr>
      <w:rPr>
        <w:rFonts w:hint="default"/>
      </w:rPr>
    </w:lvl>
    <w:lvl w:ilvl="3">
      <w:start w:val="1"/>
      <w:numFmt w:val="decimal"/>
      <w:lvlText w:val="(%4)"/>
      <w:lvlJc w:val="left"/>
      <w:pPr>
        <w:ind w:left="1791" w:hanging="363"/>
      </w:pPr>
      <w:rPr>
        <w:rFonts w:hint="default"/>
      </w:rPr>
    </w:lvl>
    <w:lvl w:ilvl="4">
      <w:start w:val="1"/>
      <w:numFmt w:val="lowerLetter"/>
      <w:lvlText w:val="(%5)"/>
      <w:lvlJc w:val="left"/>
      <w:pPr>
        <w:ind w:left="2148" w:hanging="363"/>
      </w:pPr>
      <w:rPr>
        <w:rFonts w:hint="default"/>
      </w:rPr>
    </w:lvl>
    <w:lvl w:ilvl="5">
      <w:start w:val="1"/>
      <w:numFmt w:val="lowerRoman"/>
      <w:lvlText w:val="(%6)"/>
      <w:lvlJc w:val="left"/>
      <w:pPr>
        <w:ind w:left="2505" w:hanging="363"/>
      </w:pPr>
      <w:rPr>
        <w:rFonts w:hint="default"/>
      </w:rPr>
    </w:lvl>
    <w:lvl w:ilvl="6">
      <w:start w:val="1"/>
      <w:numFmt w:val="decimal"/>
      <w:lvlText w:val="%7."/>
      <w:lvlJc w:val="left"/>
      <w:pPr>
        <w:ind w:left="2862" w:hanging="363"/>
      </w:pPr>
      <w:rPr>
        <w:rFonts w:hint="default"/>
      </w:rPr>
    </w:lvl>
    <w:lvl w:ilvl="7">
      <w:start w:val="1"/>
      <w:numFmt w:val="lowerLetter"/>
      <w:lvlText w:val="%8."/>
      <w:lvlJc w:val="left"/>
      <w:pPr>
        <w:ind w:left="3219" w:hanging="363"/>
      </w:pPr>
      <w:rPr>
        <w:rFonts w:hint="default"/>
      </w:rPr>
    </w:lvl>
    <w:lvl w:ilvl="8">
      <w:start w:val="1"/>
      <w:numFmt w:val="lowerRoman"/>
      <w:lvlText w:val="%9."/>
      <w:lvlJc w:val="left"/>
      <w:pPr>
        <w:ind w:left="3576" w:hanging="363"/>
      </w:pPr>
      <w:rPr>
        <w:rFonts w:hint="default"/>
      </w:rPr>
    </w:lvl>
  </w:abstractNum>
  <w:abstractNum w:abstractNumId="1" w15:restartNumberingAfterBreak="0">
    <w:nsid w:val="06DC644B"/>
    <w:multiLevelType w:val="hybridMultilevel"/>
    <w:tmpl w:val="C1B6066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7BC6DBF"/>
    <w:multiLevelType w:val="hybridMultilevel"/>
    <w:tmpl w:val="F650FFFC"/>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0A5F2279"/>
    <w:multiLevelType w:val="hybridMultilevel"/>
    <w:tmpl w:val="829C12D2"/>
    <w:lvl w:ilvl="0" w:tplc="40CAD676">
      <w:start w:val="1"/>
      <w:numFmt w:val="decimal"/>
      <w:lvlText w:val="%1."/>
      <w:lvlJc w:val="left"/>
      <w:pPr>
        <w:ind w:left="1077" w:hanging="360"/>
      </w:pPr>
    </w:lvl>
    <w:lvl w:ilvl="1" w:tplc="0C090019" w:tentative="1">
      <w:start w:val="1"/>
      <w:numFmt w:val="lowerLetter"/>
      <w:lvlText w:val="%2."/>
      <w:lvlJc w:val="left"/>
      <w:pPr>
        <w:ind w:left="1797" w:hanging="360"/>
      </w:pPr>
    </w:lvl>
    <w:lvl w:ilvl="2" w:tplc="0C09001B" w:tentative="1">
      <w:start w:val="1"/>
      <w:numFmt w:val="lowerRoman"/>
      <w:lvlText w:val="%3."/>
      <w:lvlJc w:val="right"/>
      <w:pPr>
        <w:ind w:left="2517" w:hanging="180"/>
      </w:pPr>
    </w:lvl>
    <w:lvl w:ilvl="3" w:tplc="0C09000F" w:tentative="1">
      <w:start w:val="1"/>
      <w:numFmt w:val="decimal"/>
      <w:lvlText w:val="%4."/>
      <w:lvlJc w:val="left"/>
      <w:pPr>
        <w:ind w:left="3237" w:hanging="360"/>
      </w:pPr>
    </w:lvl>
    <w:lvl w:ilvl="4" w:tplc="0C090019" w:tentative="1">
      <w:start w:val="1"/>
      <w:numFmt w:val="lowerLetter"/>
      <w:lvlText w:val="%5."/>
      <w:lvlJc w:val="left"/>
      <w:pPr>
        <w:ind w:left="3957" w:hanging="360"/>
      </w:pPr>
    </w:lvl>
    <w:lvl w:ilvl="5" w:tplc="0C09001B" w:tentative="1">
      <w:start w:val="1"/>
      <w:numFmt w:val="lowerRoman"/>
      <w:lvlText w:val="%6."/>
      <w:lvlJc w:val="right"/>
      <w:pPr>
        <w:ind w:left="4677" w:hanging="180"/>
      </w:pPr>
    </w:lvl>
    <w:lvl w:ilvl="6" w:tplc="0C09000F" w:tentative="1">
      <w:start w:val="1"/>
      <w:numFmt w:val="decimal"/>
      <w:lvlText w:val="%7."/>
      <w:lvlJc w:val="left"/>
      <w:pPr>
        <w:ind w:left="5397" w:hanging="360"/>
      </w:pPr>
    </w:lvl>
    <w:lvl w:ilvl="7" w:tplc="0C090019" w:tentative="1">
      <w:start w:val="1"/>
      <w:numFmt w:val="lowerLetter"/>
      <w:lvlText w:val="%8."/>
      <w:lvlJc w:val="left"/>
      <w:pPr>
        <w:ind w:left="6117" w:hanging="360"/>
      </w:pPr>
    </w:lvl>
    <w:lvl w:ilvl="8" w:tplc="0C09001B" w:tentative="1">
      <w:start w:val="1"/>
      <w:numFmt w:val="lowerRoman"/>
      <w:lvlText w:val="%9."/>
      <w:lvlJc w:val="right"/>
      <w:pPr>
        <w:ind w:left="6837" w:hanging="180"/>
      </w:pPr>
    </w:lvl>
  </w:abstractNum>
  <w:abstractNum w:abstractNumId="4" w15:restartNumberingAfterBreak="0">
    <w:nsid w:val="0B7245D0"/>
    <w:multiLevelType w:val="multilevel"/>
    <w:tmpl w:val="0C78A7AC"/>
    <w:name w:val="NTG Table Bullet List322"/>
    <w:numStyleLink w:val="Tablebulletlist"/>
  </w:abstractNum>
  <w:abstractNum w:abstractNumId="5" w15:restartNumberingAfterBreak="0">
    <w:nsid w:val="0E655CB3"/>
    <w:multiLevelType w:val="hybridMultilevel"/>
    <w:tmpl w:val="20DE47A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0F195B3C"/>
    <w:multiLevelType w:val="multilevel"/>
    <w:tmpl w:val="3928FD02"/>
    <w:name w:val="NTG Table Bullet List3322222"/>
    <w:numStyleLink w:val="Bulletlist"/>
  </w:abstractNum>
  <w:abstractNum w:abstractNumId="7" w15:restartNumberingAfterBreak="0">
    <w:nsid w:val="100244A1"/>
    <w:multiLevelType w:val="multilevel"/>
    <w:tmpl w:val="0C78A7AC"/>
    <w:name w:val="NTG Table Bullet List332"/>
    <w:numStyleLink w:val="Tablebulletlist"/>
  </w:abstractNum>
  <w:abstractNum w:abstractNumId="8" w15:restartNumberingAfterBreak="0">
    <w:nsid w:val="1012237B"/>
    <w:multiLevelType w:val="multilevel"/>
    <w:tmpl w:val="0C78A7AC"/>
    <w:name w:val="NTG Table Bullet List32"/>
    <w:numStyleLink w:val="Tablebulletlist"/>
  </w:abstractNum>
  <w:abstractNum w:abstractNumId="9" w15:restartNumberingAfterBreak="0">
    <w:nsid w:val="138B6EC4"/>
    <w:multiLevelType w:val="hybridMultilevel"/>
    <w:tmpl w:val="5D5AB5F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15E93577"/>
    <w:multiLevelType w:val="multilevel"/>
    <w:tmpl w:val="4E6AC8F6"/>
    <w:name w:val="NTG Table Bullet List33222222"/>
    <w:numStyleLink w:val="Numberlist"/>
  </w:abstractNum>
  <w:abstractNum w:abstractNumId="11" w15:restartNumberingAfterBreak="0">
    <w:nsid w:val="163515A8"/>
    <w:multiLevelType w:val="hybridMultilevel"/>
    <w:tmpl w:val="0A14065E"/>
    <w:lvl w:ilvl="0" w:tplc="14FA3692">
      <w:start w:val="1"/>
      <w:numFmt w:val="bullet"/>
      <w:lvlText w:val="o"/>
      <w:lvlJc w:val="left"/>
      <w:pPr>
        <w:ind w:left="1077" w:hanging="357"/>
      </w:pPr>
      <w:rPr>
        <w:rFonts w:ascii="Courier New" w:hAnsi="Courier New"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164A4348"/>
    <w:multiLevelType w:val="hybridMultilevel"/>
    <w:tmpl w:val="A8043C3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18D26C06"/>
    <w:multiLevelType w:val="multilevel"/>
    <w:tmpl w:val="3E5E177A"/>
    <w:name w:val="NTG Table Bullet List33222222222222222"/>
    <w:numStyleLink w:val="Tablenumberlist"/>
  </w:abstractNum>
  <w:abstractNum w:abstractNumId="14" w15:restartNumberingAfterBreak="0">
    <w:nsid w:val="19533A06"/>
    <w:multiLevelType w:val="multilevel"/>
    <w:tmpl w:val="3928FD02"/>
    <w:name w:val="NTG Table Bullet List3222"/>
    <w:numStyleLink w:val="Bulletlist"/>
  </w:abstractNum>
  <w:abstractNum w:abstractNumId="15" w15:restartNumberingAfterBreak="0">
    <w:nsid w:val="19946FDC"/>
    <w:multiLevelType w:val="hybridMultilevel"/>
    <w:tmpl w:val="22429E2E"/>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15:restartNumberingAfterBreak="0">
    <w:nsid w:val="19AE65C9"/>
    <w:multiLevelType w:val="multilevel"/>
    <w:tmpl w:val="39746A98"/>
    <w:lvl w:ilvl="0">
      <w:start w:val="1"/>
      <w:numFmt w:val="decimal"/>
      <w:pStyle w:val="Tablenumberlistlevel1"/>
      <w:lvlText w:val="%1."/>
      <w:lvlJc w:val="left"/>
      <w:pPr>
        <w:ind w:left="284" w:hanging="284"/>
      </w:pPr>
      <w:rPr>
        <w:rFonts w:hint="default"/>
      </w:rPr>
    </w:lvl>
    <w:lvl w:ilvl="1">
      <w:start w:val="1"/>
      <w:numFmt w:val="lowerLetter"/>
      <w:pStyle w:val="Tablenumberlistlevel2"/>
      <w:lvlText w:val="%2."/>
      <w:lvlJc w:val="left"/>
      <w:pPr>
        <w:ind w:left="567" w:hanging="283"/>
      </w:pPr>
      <w:rPr>
        <w:rFonts w:hint="default"/>
      </w:rPr>
    </w:lvl>
    <w:lvl w:ilvl="2">
      <w:start w:val="1"/>
      <w:numFmt w:val="lowerRoman"/>
      <w:pStyle w:val="Tablenumberlistlevel3"/>
      <w:lvlText w:val="%3."/>
      <w:lvlJc w:val="left"/>
      <w:pPr>
        <w:ind w:left="851" w:hanging="284"/>
      </w:pPr>
      <w:rPr>
        <w:rFonts w:hint="default"/>
      </w:rPr>
    </w:lvl>
    <w:lvl w:ilvl="3">
      <w:start w:val="1"/>
      <w:numFmt w:val="decimal"/>
      <w:pStyle w:val="Tablenumberlistlevel4"/>
      <w:lvlText w:val="(%4)"/>
      <w:lvlJc w:val="left"/>
      <w:pPr>
        <w:ind w:left="1134" w:hanging="283"/>
      </w:pPr>
      <w:rPr>
        <w:rFonts w:hint="default"/>
      </w:rPr>
    </w:lvl>
    <w:lvl w:ilvl="4">
      <w:start w:val="1"/>
      <w:numFmt w:val="lowerLetter"/>
      <w:pStyle w:val="Tablenumberlistlevel5"/>
      <w:lvlText w:val="(%5)"/>
      <w:lvlJc w:val="left"/>
      <w:pPr>
        <w:ind w:left="1418" w:hanging="284"/>
      </w:pPr>
      <w:rPr>
        <w:rFonts w:hint="default"/>
      </w:rPr>
    </w:lvl>
    <w:lvl w:ilvl="5">
      <w:start w:val="1"/>
      <w:numFmt w:val="lowerRoman"/>
      <w:pStyle w:val="Tablenumberlistlevel6"/>
      <w:lvlText w:val="(%6)"/>
      <w:lvlJc w:val="left"/>
      <w:pPr>
        <w:ind w:left="1701" w:hanging="283"/>
      </w:pPr>
      <w:rPr>
        <w:rFonts w:hint="default"/>
      </w:rPr>
    </w:lvl>
    <w:lvl w:ilvl="6">
      <w:start w:val="1"/>
      <w:numFmt w:val="decimal"/>
      <w:pStyle w:val="Tablenumberlistlevel7"/>
      <w:lvlText w:val="%7."/>
      <w:lvlJc w:val="left"/>
      <w:pPr>
        <w:ind w:left="1985" w:hanging="284"/>
      </w:pPr>
      <w:rPr>
        <w:rFonts w:hint="default"/>
      </w:rPr>
    </w:lvl>
    <w:lvl w:ilvl="7">
      <w:start w:val="1"/>
      <w:numFmt w:val="lowerLetter"/>
      <w:pStyle w:val="Tablenumberlistlevel8"/>
      <w:lvlText w:val="%8."/>
      <w:lvlJc w:val="left"/>
      <w:pPr>
        <w:ind w:left="2268" w:hanging="283"/>
      </w:pPr>
      <w:rPr>
        <w:rFonts w:hint="default"/>
      </w:rPr>
    </w:lvl>
    <w:lvl w:ilvl="8">
      <w:start w:val="1"/>
      <w:numFmt w:val="lowerRoman"/>
      <w:pStyle w:val="Tablenumberlistlevel9"/>
      <w:lvlText w:val="%9."/>
      <w:lvlJc w:val="left"/>
      <w:pPr>
        <w:ind w:left="2552" w:hanging="284"/>
      </w:pPr>
      <w:rPr>
        <w:rFonts w:hint="default"/>
      </w:rPr>
    </w:lvl>
  </w:abstractNum>
  <w:abstractNum w:abstractNumId="17" w15:restartNumberingAfterBreak="0">
    <w:nsid w:val="1B26429D"/>
    <w:multiLevelType w:val="multilevel"/>
    <w:tmpl w:val="3E5E177A"/>
    <w:name w:val="NTG Table Bullet List33222222222"/>
    <w:numStyleLink w:val="Tablenumberlist"/>
  </w:abstractNum>
  <w:abstractNum w:abstractNumId="18" w15:restartNumberingAfterBreak="0">
    <w:nsid w:val="1B803779"/>
    <w:multiLevelType w:val="hybridMultilevel"/>
    <w:tmpl w:val="C2D6102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1B86276C"/>
    <w:multiLevelType w:val="multilevel"/>
    <w:tmpl w:val="3928FD02"/>
    <w:name w:val="NTG Table Bullet List32223"/>
    <w:numStyleLink w:val="Bulletlist"/>
  </w:abstractNum>
  <w:abstractNum w:abstractNumId="20" w15:restartNumberingAfterBreak="0">
    <w:nsid w:val="1D0744AE"/>
    <w:multiLevelType w:val="multilevel"/>
    <w:tmpl w:val="3E5E177A"/>
    <w:name w:val="NTG Table Bullet List3222322"/>
    <w:numStyleLink w:val="Tablenumberlist"/>
  </w:abstractNum>
  <w:abstractNum w:abstractNumId="21" w15:restartNumberingAfterBreak="0">
    <w:nsid w:val="1EF00CF1"/>
    <w:multiLevelType w:val="hybridMultilevel"/>
    <w:tmpl w:val="037E7052"/>
    <w:lvl w:ilvl="0" w:tplc="0C090001">
      <w:start w:val="1"/>
      <w:numFmt w:val="bullet"/>
      <w:lvlText w:val=""/>
      <w:lvlJc w:val="left"/>
      <w:pPr>
        <w:ind w:left="720" w:hanging="360"/>
      </w:pPr>
      <w:rPr>
        <w:rFonts w:ascii="Symbol" w:hAnsi="Symbol" w:hint="default"/>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2" w15:restartNumberingAfterBreak="0">
    <w:nsid w:val="22182E8A"/>
    <w:multiLevelType w:val="multilevel"/>
    <w:tmpl w:val="4E6AC8F6"/>
    <w:styleLink w:val="Numberlist"/>
    <w:lvl w:ilvl="0">
      <w:start w:val="1"/>
      <w:numFmt w:val="decimal"/>
      <w:lvlText w:val="%1."/>
      <w:lvlJc w:val="left"/>
      <w:pPr>
        <w:ind w:left="357" w:hanging="357"/>
      </w:pPr>
      <w:rPr>
        <w:rFonts w:hint="default"/>
      </w:rPr>
    </w:lvl>
    <w:lvl w:ilvl="1">
      <w:start w:val="1"/>
      <w:numFmt w:val="lowerLetter"/>
      <w:lvlText w:val="%2."/>
      <w:lvlJc w:val="left"/>
      <w:pPr>
        <w:ind w:left="714" w:hanging="357"/>
      </w:pPr>
      <w:rPr>
        <w:rFonts w:hint="default"/>
      </w:rPr>
    </w:lvl>
    <w:lvl w:ilvl="2">
      <w:start w:val="1"/>
      <w:numFmt w:val="lowerRoman"/>
      <w:lvlText w:val="%3."/>
      <w:lvlJc w:val="left"/>
      <w:pPr>
        <w:tabs>
          <w:tab w:val="num" w:pos="714"/>
        </w:tabs>
        <w:ind w:left="1071" w:hanging="357"/>
      </w:pPr>
      <w:rPr>
        <w:rFonts w:hint="default"/>
      </w:rPr>
    </w:lvl>
    <w:lvl w:ilvl="3">
      <w:start w:val="1"/>
      <w:numFmt w:val="decimal"/>
      <w:lvlText w:val="(%4)"/>
      <w:lvlJc w:val="left"/>
      <w:pPr>
        <w:tabs>
          <w:tab w:val="num" w:pos="1072"/>
        </w:tabs>
        <w:ind w:left="1428" w:hanging="357"/>
      </w:pPr>
      <w:rPr>
        <w:rFonts w:hint="default"/>
      </w:rPr>
    </w:lvl>
    <w:lvl w:ilvl="4">
      <w:start w:val="1"/>
      <w:numFmt w:val="lowerLetter"/>
      <w:lvlText w:val="(%5)"/>
      <w:lvlJc w:val="left"/>
      <w:pPr>
        <w:tabs>
          <w:tab w:val="num" w:pos="1435"/>
        </w:tabs>
        <w:ind w:left="1785" w:hanging="357"/>
      </w:pPr>
      <w:rPr>
        <w:rFonts w:hint="default"/>
      </w:rPr>
    </w:lvl>
    <w:lvl w:ilvl="5">
      <w:start w:val="1"/>
      <w:numFmt w:val="lowerRoman"/>
      <w:lvlText w:val="(%6)"/>
      <w:lvlJc w:val="left"/>
      <w:pPr>
        <w:tabs>
          <w:tab w:val="num" w:pos="1786"/>
        </w:tabs>
        <w:ind w:left="2142" w:hanging="357"/>
      </w:pPr>
      <w:rPr>
        <w:rFonts w:hint="default"/>
      </w:rPr>
    </w:lvl>
    <w:lvl w:ilvl="6">
      <w:start w:val="1"/>
      <w:numFmt w:val="decimal"/>
      <w:lvlText w:val="%7."/>
      <w:lvlJc w:val="left"/>
      <w:pPr>
        <w:tabs>
          <w:tab w:val="num" w:pos="2143"/>
        </w:tabs>
        <w:ind w:left="2499" w:hanging="357"/>
      </w:pPr>
      <w:rPr>
        <w:rFonts w:hint="default"/>
      </w:rPr>
    </w:lvl>
    <w:lvl w:ilvl="7">
      <w:start w:val="1"/>
      <w:numFmt w:val="lowerLetter"/>
      <w:lvlText w:val="%8."/>
      <w:lvlJc w:val="left"/>
      <w:pPr>
        <w:tabs>
          <w:tab w:val="num" w:pos="2500"/>
        </w:tabs>
        <w:ind w:left="2856" w:hanging="357"/>
      </w:pPr>
      <w:rPr>
        <w:rFonts w:hint="default"/>
      </w:rPr>
    </w:lvl>
    <w:lvl w:ilvl="8">
      <w:start w:val="1"/>
      <w:numFmt w:val="lowerRoman"/>
      <w:lvlText w:val="%9."/>
      <w:lvlJc w:val="left"/>
      <w:pPr>
        <w:tabs>
          <w:tab w:val="num" w:pos="2858"/>
        </w:tabs>
        <w:ind w:left="3213" w:hanging="357"/>
      </w:pPr>
      <w:rPr>
        <w:rFonts w:hint="default"/>
      </w:rPr>
    </w:lvl>
  </w:abstractNum>
  <w:abstractNum w:abstractNumId="23" w15:restartNumberingAfterBreak="0">
    <w:nsid w:val="272E3F76"/>
    <w:multiLevelType w:val="multilevel"/>
    <w:tmpl w:val="3E5E177A"/>
    <w:name w:val="NTG Table Bullet List3322"/>
    <w:numStyleLink w:val="Tablenumberlist"/>
  </w:abstractNum>
  <w:abstractNum w:abstractNumId="24" w15:restartNumberingAfterBreak="0">
    <w:nsid w:val="27CE4608"/>
    <w:multiLevelType w:val="multilevel"/>
    <w:tmpl w:val="3E5E177A"/>
    <w:name w:val="NTG Table Bullet List33222"/>
    <w:numStyleLink w:val="Tablenumberlist"/>
  </w:abstractNum>
  <w:abstractNum w:abstractNumId="25" w15:restartNumberingAfterBreak="0">
    <w:nsid w:val="27D83E4D"/>
    <w:multiLevelType w:val="multilevel"/>
    <w:tmpl w:val="3928FD02"/>
    <w:numStyleLink w:val="Bulletlist"/>
  </w:abstractNum>
  <w:abstractNum w:abstractNumId="26" w15:restartNumberingAfterBreak="0">
    <w:nsid w:val="28630758"/>
    <w:multiLevelType w:val="hybridMultilevel"/>
    <w:tmpl w:val="F078C16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2A1520E7"/>
    <w:multiLevelType w:val="multilevel"/>
    <w:tmpl w:val="4E6AC8F6"/>
    <w:numStyleLink w:val="Numberlist"/>
  </w:abstractNum>
  <w:abstractNum w:abstractNumId="28" w15:restartNumberingAfterBreak="0">
    <w:nsid w:val="2D392732"/>
    <w:multiLevelType w:val="multilevel"/>
    <w:tmpl w:val="3E5E177A"/>
    <w:name w:val="NTG Table Bullet List322232"/>
    <w:styleLink w:val="Tablenumberlist"/>
    <w:lvl w:ilvl="0">
      <w:start w:val="1"/>
      <w:numFmt w:val="decimal"/>
      <w:lvlText w:val="%1."/>
      <w:lvlJc w:val="left"/>
      <w:pPr>
        <w:ind w:left="284" w:hanging="284"/>
      </w:pPr>
      <w:rPr>
        <w:rFonts w:hint="default"/>
      </w:rPr>
    </w:lvl>
    <w:lvl w:ilvl="1">
      <w:start w:val="1"/>
      <w:numFmt w:val="lowerLetter"/>
      <w:lvlText w:val="%2."/>
      <w:lvlJc w:val="left"/>
      <w:pPr>
        <w:ind w:left="567" w:hanging="283"/>
      </w:pPr>
      <w:rPr>
        <w:rFonts w:hint="default"/>
      </w:rPr>
    </w:lvl>
    <w:lvl w:ilvl="2">
      <w:start w:val="1"/>
      <w:numFmt w:val="lowerRoman"/>
      <w:lvlText w:val="%3."/>
      <w:lvlJc w:val="left"/>
      <w:pPr>
        <w:ind w:left="851" w:hanging="284"/>
      </w:pPr>
      <w:rPr>
        <w:rFonts w:hint="default"/>
      </w:rPr>
    </w:lvl>
    <w:lvl w:ilvl="3">
      <w:start w:val="1"/>
      <w:numFmt w:val="decimal"/>
      <w:lvlText w:val="(%4)"/>
      <w:lvlJc w:val="left"/>
      <w:pPr>
        <w:ind w:left="1134" w:hanging="283"/>
      </w:pPr>
      <w:rPr>
        <w:rFonts w:hint="default"/>
      </w:rPr>
    </w:lvl>
    <w:lvl w:ilvl="4">
      <w:start w:val="1"/>
      <w:numFmt w:val="lowerLetter"/>
      <w:lvlText w:val="(%5)"/>
      <w:lvlJc w:val="left"/>
      <w:pPr>
        <w:ind w:left="1418" w:hanging="284"/>
      </w:pPr>
      <w:rPr>
        <w:rFonts w:hint="default"/>
      </w:rPr>
    </w:lvl>
    <w:lvl w:ilvl="5">
      <w:start w:val="1"/>
      <w:numFmt w:val="lowerRoman"/>
      <w:lvlText w:val="(%6)"/>
      <w:lvlJc w:val="left"/>
      <w:pPr>
        <w:ind w:left="1701" w:hanging="283"/>
      </w:pPr>
      <w:rPr>
        <w:rFonts w:hint="default"/>
      </w:rPr>
    </w:lvl>
    <w:lvl w:ilvl="6">
      <w:start w:val="1"/>
      <w:numFmt w:val="decimal"/>
      <w:lvlText w:val="%7."/>
      <w:lvlJc w:val="left"/>
      <w:pPr>
        <w:ind w:left="1985" w:hanging="284"/>
      </w:pPr>
      <w:rPr>
        <w:rFonts w:hint="default"/>
      </w:rPr>
    </w:lvl>
    <w:lvl w:ilvl="7">
      <w:start w:val="1"/>
      <w:numFmt w:val="lowerLetter"/>
      <w:lvlText w:val="%8."/>
      <w:lvlJc w:val="left"/>
      <w:pPr>
        <w:ind w:left="2268" w:hanging="283"/>
      </w:pPr>
      <w:rPr>
        <w:rFonts w:hint="default"/>
      </w:rPr>
    </w:lvl>
    <w:lvl w:ilvl="8">
      <w:start w:val="1"/>
      <w:numFmt w:val="lowerRoman"/>
      <w:lvlText w:val="%9."/>
      <w:lvlJc w:val="left"/>
      <w:pPr>
        <w:ind w:left="2552" w:hanging="284"/>
      </w:pPr>
      <w:rPr>
        <w:rFonts w:hint="default"/>
      </w:rPr>
    </w:lvl>
  </w:abstractNum>
  <w:abstractNum w:abstractNumId="29" w15:restartNumberingAfterBreak="0">
    <w:nsid w:val="2D9612F8"/>
    <w:multiLevelType w:val="hybridMultilevel"/>
    <w:tmpl w:val="1144D092"/>
    <w:lvl w:ilvl="0" w:tplc="0C090001">
      <w:start w:val="1"/>
      <w:numFmt w:val="bullet"/>
      <w:lvlText w:val=""/>
      <w:lvlJc w:val="left"/>
      <w:pPr>
        <w:ind w:left="720" w:hanging="360"/>
      </w:pPr>
      <w:rPr>
        <w:rFonts w:ascii="Symbol" w:hAnsi="Symbol" w:hint="default"/>
      </w:rPr>
    </w:lvl>
    <w:lvl w:ilvl="1" w:tplc="14FA3692">
      <w:start w:val="1"/>
      <w:numFmt w:val="bullet"/>
      <w:lvlText w:val="o"/>
      <w:lvlJc w:val="left"/>
      <w:pPr>
        <w:ind w:left="1077" w:hanging="357"/>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15:restartNumberingAfterBreak="0">
    <w:nsid w:val="2E693641"/>
    <w:multiLevelType w:val="multilevel"/>
    <w:tmpl w:val="3E5E177A"/>
    <w:name w:val="NTG Table Bullet List33"/>
    <w:numStyleLink w:val="Tablenumberlist"/>
  </w:abstractNum>
  <w:abstractNum w:abstractNumId="31" w15:restartNumberingAfterBreak="0">
    <w:nsid w:val="2EF077BC"/>
    <w:multiLevelType w:val="multilevel"/>
    <w:tmpl w:val="0C78A7AC"/>
    <w:name w:val="NTG Table Bullet List33222222222222222222"/>
    <w:numStyleLink w:val="Tablebulletlist"/>
  </w:abstractNum>
  <w:abstractNum w:abstractNumId="32" w15:restartNumberingAfterBreak="0">
    <w:nsid w:val="32CB5662"/>
    <w:multiLevelType w:val="multilevel"/>
    <w:tmpl w:val="D4263ED2"/>
    <w:lvl w:ilvl="0">
      <w:start w:val="1"/>
      <w:numFmt w:val="decimal"/>
      <w:lvlText w:val="%1."/>
      <w:lvlJc w:val="left"/>
      <w:pPr>
        <w:ind w:left="720" w:hanging="363"/>
      </w:pPr>
      <w:rPr>
        <w:rFonts w:hint="default"/>
      </w:rPr>
    </w:lvl>
    <w:lvl w:ilvl="1">
      <w:start w:val="1"/>
      <w:numFmt w:val="lowerLetter"/>
      <w:lvlText w:val="%2."/>
      <w:lvlJc w:val="left"/>
      <w:pPr>
        <w:ind w:left="1077" w:hanging="357"/>
      </w:pPr>
      <w:rPr>
        <w:rFonts w:hint="default"/>
      </w:rPr>
    </w:lvl>
    <w:lvl w:ilvl="2">
      <w:start w:val="1"/>
      <w:numFmt w:val="lowerRoman"/>
      <w:lvlText w:val="%3."/>
      <w:lvlJc w:val="left"/>
      <w:pPr>
        <w:ind w:left="1434" w:hanging="357"/>
      </w:pPr>
      <w:rPr>
        <w:rFonts w:hint="default"/>
      </w:rPr>
    </w:lvl>
    <w:lvl w:ilvl="3">
      <w:start w:val="1"/>
      <w:numFmt w:val="decimal"/>
      <w:lvlText w:val="(%4)"/>
      <w:lvlJc w:val="left"/>
      <w:pPr>
        <w:ind w:left="1791" w:hanging="363"/>
      </w:pPr>
      <w:rPr>
        <w:rFonts w:hint="default"/>
      </w:rPr>
    </w:lvl>
    <w:lvl w:ilvl="4">
      <w:start w:val="1"/>
      <w:numFmt w:val="lowerLetter"/>
      <w:lvlText w:val="(%5)"/>
      <w:lvlJc w:val="left"/>
      <w:pPr>
        <w:ind w:left="2148" w:hanging="363"/>
      </w:pPr>
      <w:rPr>
        <w:rFonts w:hint="default"/>
      </w:rPr>
    </w:lvl>
    <w:lvl w:ilvl="5">
      <w:start w:val="1"/>
      <w:numFmt w:val="lowerRoman"/>
      <w:lvlText w:val="(%6)"/>
      <w:lvlJc w:val="left"/>
      <w:pPr>
        <w:ind w:left="2505" w:hanging="363"/>
      </w:pPr>
      <w:rPr>
        <w:rFonts w:hint="default"/>
      </w:rPr>
    </w:lvl>
    <w:lvl w:ilvl="6">
      <w:start w:val="1"/>
      <w:numFmt w:val="decimal"/>
      <w:lvlText w:val="%7."/>
      <w:lvlJc w:val="left"/>
      <w:pPr>
        <w:ind w:left="2862" w:hanging="363"/>
      </w:pPr>
      <w:rPr>
        <w:rFonts w:hint="default"/>
      </w:rPr>
    </w:lvl>
    <w:lvl w:ilvl="7">
      <w:start w:val="1"/>
      <w:numFmt w:val="lowerLetter"/>
      <w:lvlText w:val="%8."/>
      <w:lvlJc w:val="left"/>
      <w:pPr>
        <w:ind w:left="3219" w:hanging="363"/>
      </w:pPr>
      <w:rPr>
        <w:rFonts w:hint="default"/>
      </w:rPr>
    </w:lvl>
    <w:lvl w:ilvl="8">
      <w:start w:val="1"/>
      <w:numFmt w:val="lowerRoman"/>
      <w:lvlText w:val="%9."/>
      <w:lvlJc w:val="left"/>
      <w:pPr>
        <w:ind w:left="3576" w:hanging="363"/>
      </w:pPr>
      <w:rPr>
        <w:rFonts w:hint="default"/>
      </w:rPr>
    </w:lvl>
  </w:abstractNum>
  <w:abstractNum w:abstractNumId="33" w15:restartNumberingAfterBreak="0">
    <w:nsid w:val="32DF44DA"/>
    <w:multiLevelType w:val="multilevel"/>
    <w:tmpl w:val="3E5E177A"/>
    <w:name w:val="NTG Table Bullet List3222323"/>
    <w:numStyleLink w:val="Tablenumberlist"/>
  </w:abstractNum>
  <w:abstractNum w:abstractNumId="34" w15:restartNumberingAfterBreak="0">
    <w:nsid w:val="36744DFA"/>
    <w:multiLevelType w:val="multilevel"/>
    <w:tmpl w:val="3928FD02"/>
    <w:styleLink w:val="Bulletlist"/>
    <w:lvl w:ilvl="0">
      <w:start w:val="1"/>
      <w:numFmt w:val="bullet"/>
      <w:pStyle w:val="ListBullet"/>
      <w:lvlText w:val=""/>
      <w:lvlJc w:val="left"/>
      <w:pPr>
        <w:ind w:left="357" w:hanging="357"/>
      </w:pPr>
      <w:rPr>
        <w:rFonts w:ascii="Symbol" w:hAnsi="Symbol" w:hint="default"/>
        <w:color w:val="auto"/>
      </w:rPr>
    </w:lvl>
    <w:lvl w:ilvl="1">
      <w:start w:val="1"/>
      <w:numFmt w:val="bullet"/>
      <w:pStyle w:val="ListBullet2"/>
      <w:lvlText w:val="o"/>
      <w:lvlJc w:val="left"/>
      <w:pPr>
        <w:ind w:left="714" w:hanging="357"/>
      </w:pPr>
      <w:rPr>
        <w:rFonts w:ascii="Courier New" w:hAnsi="Courier New" w:hint="default"/>
      </w:rPr>
    </w:lvl>
    <w:lvl w:ilvl="2">
      <w:start w:val="1"/>
      <w:numFmt w:val="bullet"/>
      <w:pStyle w:val="ListBullet3"/>
      <w:lvlText w:val=""/>
      <w:lvlJc w:val="left"/>
      <w:pPr>
        <w:ind w:left="1071" w:hanging="357"/>
      </w:pPr>
      <w:rPr>
        <w:rFonts w:ascii="Wingdings" w:hAnsi="Wingdings" w:hint="default"/>
      </w:rPr>
    </w:lvl>
    <w:lvl w:ilvl="3">
      <w:start w:val="1"/>
      <w:numFmt w:val="bullet"/>
      <w:pStyle w:val="ListBullet4"/>
      <w:lvlText w:val=""/>
      <w:lvlJc w:val="left"/>
      <w:pPr>
        <w:ind w:left="1428" w:hanging="357"/>
      </w:pPr>
      <w:rPr>
        <w:rFonts w:ascii="Symbol" w:hAnsi="Symbol" w:hint="default"/>
      </w:rPr>
    </w:lvl>
    <w:lvl w:ilvl="4">
      <w:start w:val="1"/>
      <w:numFmt w:val="bullet"/>
      <w:pStyle w:val="ListBullet5"/>
      <w:lvlText w:val="o"/>
      <w:lvlJc w:val="left"/>
      <w:pPr>
        <w:ind w:left="1785" w:hanging="357"/>
      </w:pPr>
      <w:rPr>
        <w:rFonts w:ascii="Courier New" w:hAnsi="Courier New" w:hint="default"/>
      </w:rPr>
    </w:lvl>
    <w:lvl w:ilvl="5">
      <w:start w:val="1"/>
      <w:numFmt w:val="bullet"/>
      <w:lvlText w:val=""/>
      <w:lvlJc w:val="left"/>
      <w:pPr>
        <w:ind w:left="2142" w:hanging="357"/>
      </w:pPr>
      <w:rPr>
        <w:rFonts w:ascii="Wingdings" w:hAnsi="Wingdings" w:hint="default"/>
      </w:rPr>
    </w:lvl>
    <w:lvl w:ilvl="6">
      <w:start w:val="1"/>
      <w:numFmt w:val="bullet"/>
      <w:lvlText w:val=""/>
      <w:lvlJc w:val="left"/>
      <w:pPr>
        <w:ind w:left="2499" w:hanging="357"/>
      </w:pPr>
      <w:rPr>
        <w:rFonts w:ascii="Symbol" w:hAnsi="Symbol" w:hint="default"/>
      </w:rPr>
    </w:lvl>
    <w:lvl w:ilvl="7">
      <w:start w:val="1"/>
      <w:numFmt w:val="bullet"/>
      <w:lvlText w:val="o"/>
      <w:lvlJc w:val="left"/>
      <w:pPr>
        <w:ind w:left="2856" w:hanging="357"/>
      </w:pPr>
      <w:rPr>
        <w:rFonts w:ascii="Courier New" w:hAnsi="Courier New" w:cs="Courier New" w:hint="default"/>
      </w:rPr>
    </w:lvl>
    <w:lvl w:ilvl="8">
      <w:start w:val="1"/>
      <w:numFmt w:val="bullet"/>
      <w:lvlText w:val=""/>
      <w:lvlJc w:val="left"/>
      <w:pPr>
        <w:ind w:left="3213" w:hanging="357"/>
      </w:pPr>
      <w:rPr>
        <w:rFonts w:ascii="Wingdings" w:hAnsi="Wingdings" w:hint="default"/>
      </w:rPr>
    </w:lvl>
  </w:abstractNum>
  <w:abstractNum w:abstractNumId="35" w15:restartNumberingAfterBreak="0">
    <w:nsid w:val="389457ED"/>
    <w:multiLevelType w:val="multilevel"/>
    <w:tmpl w:val="D4263ED2"/>
    <w:lvl w:ilvl="0">
      <w:start w:val="1"/>
      <w:numFmt w:val="decimal"/>
      <w:lvlText w:val="%1."/>
      <w:lvlJc w:val="left"/>
      <w:pPr>
        <w:ind w:left="720" w:hanging="363"/>
      </w:pPr>
      <w:rPr>
        <w:rFonts w:hint="default"/>
      </w:rPr>
    </w:lvl>
    <w:lvl w:ilvl="1">
      <w:start w:val="1"/>
      <w:numFmt w:val="lowerLetter"/>
      <w:lvlText w:val="%2."/>
      <w:lvlJc w:val="left"/>
      <w:pPr>
        <w:ind w:left="1077" w:hanging="357"/>
      </w:pPr>
      <w:rPr>
        <w:rFonts w:hint="default"/>
      </w:rPr>
    </w:lvl>
    <w:lvl w:ilvl="2">
      <w:start w:val="1"/>
      <w:numFmt w:val="lowerRoman"/>
      <w:lvlText w:val="%3."/>
      <w:lvlJc w:val="left"/>
      <w:pPr>
        <w:ind w:left="1434" w:hanging="357"/>
      </w:pPr>
      <w:rPr>
        <w:rFonts w:hint="default"/>
      </w:rPr>
    </w:lvl>
    <w:lvl w:ilvl="3">
      <w:start w:val="1"/>
      <w:numFmt w:val="decimal"/>
      <w:lvlText w:val="(%4)"/>
      <w:lvlJc w:val="left"/>
      <w:pPr>
        <w:ind w:left="1791" w:hanging="363"/>
      </w:pPr>
      <w:rPr>
        <w:rFonts w:hint="default"/>
      </w:rPr>
    </w:lvl>
    <w:lvl w:ilvl="4">
      <w:start w:val="1"/>
      <w:numFmt w:val="lowerLetter"/>
      <w:lvlText w:val="(%5)"/>
      <w:lvlJc w:val="left"/>
      <w:pPr>
        <w:ind w:left="2148" w:hanging="363"/>
      </w:pPr>
      <w:rPr>
        <w:rFonts w:hint="default"/>
      </w:rPr>
    </w:lvl>
    <w:lvl w:ilvl="5">
      <w:start w:val="1"/>
      <w:numFmt w:val="lowerRoman"/>
      <w:lvlText w:val="(%6)"/>
      <w:lvlJc w:val="left"/>
      <w:pPr>
        <w:ind w:left="2505" w:hanging="363"/>
      </w:pPr>
      <w:rPr>
        <w:rFonts w:hint="default"/>
      </w:rPr>
    </w:lvl>
    <w:lvl w:ilvl="6">
      <w:start w:val="1"/>
      <w:numFmt w:val="decimal"/>
      <w:lvlText w:val="%7."/>
      <w:lvlJc w:val="left"/>
      <w:pPr>
        <w:ind w:left="2862" w:hanging="363"/>
      </w:pPr>
      <w:rPr>
        <w:rFonts w:hint="default"/>
      </w:rPr>
    </w:lvl>
    <w:lvl w:ilvl="7">
      <w:start w:val="1"/>
      <w:numFmt w:val="lowerLetter"/>
      <w:lvlText w:val="%8."/>
      <w:lvlJc w:val="left"/>
      <w:pPr>
        <w:ind w:left="3219" w:hanging="363"/>
      </w:pPr>
      <w:rPr>
        <w:rFonts w:hint="default"/>
      </w:rPr>
    </w:lvl>
    <w:lvl w:ilvl="8">
      <w:start w:val="1"/>
      <w:numFmt w:val="lowerRoman"/>
      <w:lvlText w:val="%9."/>
      <w:lvlJc w:val="left"/>
      <w:pPr>
        <w:ind w:left="3576" w:hanging="363"/>
      </w:pPr>
      <w:rPr>
        <w:rFonts w:hint="default"/>
      </w:rPr>
    </w:lvl>
  </w:abstractNum>
  <w:abstractNum w:abstractNumId="36" w15:restartNumberingAfterBreak="0">
    <w:nsid w:val="39390CDE"/>
    <w:multiLevelType w:val="multilevel"/>
    <w:tmpl w:val="A9129B74"/>
    <w:lvl w:ilvl="0">
      <w:start w:val="1"/>
      <w:numFmt w:val="decimal"/>
      <w:lvlText w:val="%1."/>
      <w:lvlJc w:val="left"/>
      <w:pPr>
        <w:ind w:left="357" w:hanging="357"/>
      </w:pPr>
      <w:rPr>
        <w:rFonts w:hint="default"/>
      </w:rPr>
    </w:lvl>
    <w:lvl w:ilvl="1">
      <w:start w:val="1"/>
      <w:numFmt w:val="lowerLetter"/>
      <w:lvlText w:val="%2."/>
      <w:lvlJc w:val="left"/>
      <w:pPr>
        <w:ind w:left="714" w:hanging="357"/>
      </w:pPr>
      <w:rPr>
        <w:rFonts w:hint="default"/>
      </w:rPr>
    </w:lvl>
    <w:lvl w:ilvl="2">
      <w:start w:val="1"/>
      <w:numFmt w:val="lowerRoman"/>
      <w:lvlText w:val="%3."/>
      <w:lvlJc w:val="left"/>
      <w:pPr>
        <w:tabs>
          <w:tab w:val="num" w:pos="714"/>
        </w:tabs>
        <w:ind w:left="1071" w:hanging="357"/>
      </w:pPr>
      <w:rPr>
        <w:rFonts w:hint="default"/>
      </w:rPr>
    </w:lvl>
    <w:lvl w:ilvl="3">
      <w:start w:val="1"/>
      <w:numFmt w:val="decimal"/>
      <w:lvlText w:val="(%4)"/>
      <w:lvlJc w:val="left"/>
      <w:pPr>
        <w:tabs>
          <w:tab w:val="num" w:pos="1072"/>
        </w:tabs>
        <w:ind w:left="1428" w:hanging="357"/>
      </w:pPr>
      <w:rPr>
        <w:rFonts w:hint="default"/>
      </w:rPr>
    </w:lvl>
    <w:lvl w:ilvl="4">
      <w:start w:val="1"/>
      <w:numFmt w:val="lowerLetter"/>
      <w:lvlText w:val="(%5)"/>
      <w:lvlJc w:val="left"/>
      <w:pPr>
        <w:tabs>
          <w:tab w:val="num" w:pos="1435"/>
        </w:tabs>
        <w:ind w:left="1785" w:hanging="357"/>
      </w:pPr>
      <w:rPr>
        <w:rFonts w:hint="default"/>
      </w:rPr>
    </w:lvl>
    <w:lvl w:ilvl="5">
      <w:start w:val="1"/>
      <w:numFmt w:val="lowerRoman"/>
      <w:lvlText w:val="(%6)"/>
      <w:lvlJc w:val="left"/>
      <w:pPr>
        <w:tabs>
          <w:tab w:val="num" w:pos="1786"/>
        </w:tabs>
        <w:ind w:left="2142" w:hanging="357"/>
      </w:pPr>
      <w:rPr>
        <w:rFonts w:hint="default"/>
      </w:rPr>
    </w:lvl>
    <w:lvl w:ilvl="6">
      <w:start w:val="1"/>
      <w:numFmt w:val="decimal"/>
      <w:lvlText w:val="%7."/>
      <w:lvlJc w:val="left"/>
      <w:pPr>
        <w:tabs>
          <w:tab w:val="num" w:pos="2143"/>
        </w:tabs>
        <w:ind w:left="2499" w:hanging="357"/>
      </w:pPr>
      <w:rPr>
        <w:rFonts w:hint="default"/>
      </w:rPr>
    </w:lvl>
    <w:lvl w:ilvl="7">
      <w:start w:val="1"/>
      <w:numFmt w:val="lowerLetter"/>
      <w:lvlText w:val="%8."/>
      <w:lvlJc w:val="left"/>
      <w:pPr>
        <w:tabs>
          <w:tab w:val="num" w:pos="2500"/>
        </w:tabs>
        <w:ind w:left="2856" w:hanging="357"/>
      </w:pPr>
      <w:rPr>
        <w:rFonts w:hint="default"/>
      </w:rPr>
    </w:lvl>
    <w:lvl w:ilvl="8">
      <w:start w:val="1"/>
      <w:numFmt w:val="lowerRoman"/>
      <w:lvlText w:val="%9."/>
      <w:lvlJc w:val="left"/>
      <w:pPr>
        <w:tabs>
          <w:tab w:val="num" w:pos="2858"/>
        </w:tabs>
        <w:ind w:left="3213" w:hanging="357"/>
      </w:pPr>
      <w:rPr>
        <w:rFonts w:hint="default"/>
      </w:rPr>
    </w:lvl>
  </w:abstractNum>
  <w:abstractNum w:abstractNumId="37" w15:restartNumberingAfterBreak="0">
    <w:nsid w:val="3BE61945"/>
    <w:multiLevelType w:val="multilevel"/>
    <w:tmpl w:val="3928FD02"/>
    <w:name w:val="NTG Table Bullet List332222222222222222"/>
    <w:numStyleLink w:val="Bulletlist"/>
  </w:abstractNum>
  <w:abstractNum w:abstractNumId="38" w15:restartNumberingAfterBreak="0">
    <w:nsid w:val="40A9623F"/>
    <w:multiLevelType w:val="hybridMultilevel"/>
    <w:tmpl w:val="00064D9C"/>
    <w:lvl w:ilvl="0" w:tplc="033C5BAC">
      <w:start w:val="1"/>
      <w:numFmt w:val="bullet"/>
      <w:lvlText w:val=""/>
      <w:lvlJc w:val="left"/>
      <w:pPr>
        <w:ind w:left="357" w:hanging="357"/>
      </w:pPr>
      <w:rPr>
        <w:rFonts w:ascii="Symbol" w:hAnsi="Symbol" w:hint="default"/>
      </w:rPr>
    </w:lvl>
    <w:lvl w:ilvl="1" w:tplc="C3CE477E">
      <w:start w:val="1"/>
      <w:numFmt w:val="bullet"/>
      <w:lvlText w:val="o"/>
      <w:lvlJc w:val="left"/>
      <w:pPr>
        <w:ind w:left="714" w:hanging="357"/>
      </w:pPr>
      <w:rPr>
        <w:rFonts w:ascii="Courier New" w:hAnsi="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9" w15:restartNumberingAfterBreak="0">
    <w:nsid w:val="423D6322"/>
    <w:multiLevelType w:val="hybridMultilevel"/>
    <w:tmpl w:val="A9C45F8E"/>
    <w:lvl w:ilvl="0" w:tplc="14FA3692">
      <w:start w:val="1"/>
      <w:numFmt w:val="bullet"/>
      <w:lvlText w:val="o"/>
      <w:lvlJc w:val="left"/>
      <w:pPr>
        <w:ind w:left="1077" w:hanging="357"/>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0" w15:restartNumberingAfterBreak="0">
    <w:nsid w:val="44A124F1"/>
    <w:multiLevelType w:val="multilevel"/>
    <w:tmpl w:val="4E6AC8F6"/>
    <w:lvl w:ilvl="0">
      <w:start w:val="1"/>
      <w:numFmt w:val="decimal"/>
      <w:lvlText w:val="%1."/>
      <w:lvlJc w:val="left"/>
      <w:pPr>
        <w:ind w:left="357" w:hanging="357"/>
      </w:pPr>
      <w:rPr>
        <w:rFonts w:hint="default"/>
      </w:rPr>
    </w:lvl>
    <w:lvl w:ilvl="1">
      <w:start w:val="1"/>
      <w:numFmt w:val="lowerLetter"/>
      <w:lvlText w:val="%2."/>
      <w:lvlJc w:val="left"/>
      <w:pPr>
        <w:ind w:left="714" w:hanging="357"/>
      </w:pPr>
      <w:rPr>
        <w:rFonts w:hint="default"/>
      </w:rPr>
    </w:lvl>
    <w:lvl w:ilvl="2">
      <w:start w:val="1"/>
      <w:numFmt w:val="lowerRoman"/>
      <w:lvlText w:val="%3."/>
      <w:lvlJc w:val="left"/>
      <w:pPr>
        <w:tabs>
          <w:tab w:val="num" w:pos="714"/>
        </w:tabs>
        <w:ind w:left="1071" w:hanging="357"/>
      </w:pPr>
      <w:rPr>
        <w:rFonts w:hint="default"/>
      </w:rPr>
    </w:lvl>
    <w:lvl w:ilvl="3">
      <w:start w:val="1"/>
      <w:numFmt w:val="decimal"/>
      <w:lvlText w:val="(%4)"/>
      <w:lvlJc w:val="left"/>
      <w:pPr>
        <w:tabs>
          <w:tab w:val="num" w:pos="1072"/>
        </w:tabs>
        <w:ind w:left="1428" w:hanging="357"/>
      </w:pPr>
      <w:rPr>
        <w:rFonts w:hint="default"/>
      </w:rPr>
    </w:lvl>
    <w:lvl w:ilvl="4">
      <w:start w:val="1"/>
      <w:numFmt w:val="lowerLetter"/>
      <w:lvlText w:val="(%5)"/>
      <w:lvlJc w:val="left"/>
      <w:pPr>
        <w:tabs>
          <w:tab w:val="num" w:pos="1435"/>
        </w:tabs>
        <w:ind w:left="1785" w:hanging="357"/>
      </w:pPr>
      <w:rPr>
        <w:rFonts w:hint="default"/>
      </w:rPr>
    </w:lvl>
    <w:lvl w:ilvl="5">
      <w:start w:val="1"/>
      <w:numFmt w:val="lowerRoman"/>
      <w:lvlText w:val="(%6)"/>
      <w:lvlJc w:val="left"/>
      <w:pPr>
        <w:tabs>
          <w:tab w:val="num" w:pos="1786"/>
        </w:tabs>
        <w:ind w:left="2142" w:hanging="357"/>
      </w:pPr>
      <w:rPr>
        <w:rFonts w:hint="default"/>
      </w:rPr>
    </w:lvl>
    <w:lvl w:ilvl="6">
      <w:start w:val="1"/>
      <w:numFmt w:val="decimal"/>
      <w:lvlText w:val="%7."/>
      <w:lvlJc w:val="left"/>
      <w:pPr>
        <w:tabs>
          <w:tab w:val="num" w:pos="2143"/>
        </w:tabs>
        <w:ind w:left="2499" w:hanging="357"/>
      </w:pPr>
      <w:rPr>
        <w:rFonts w:hint="default"/>
      </w:rPr>
    </w:lvl>
    <w:lvl w:ilvl="7">
      <w:start w:val="1"/>
      <w:numFmt w:val="lowerLetter"/>
      <w:lvlText w:val="%8."/>
      <w:lvlJc w:val="left"/>
      <w:pPr>
        <w:tabs>
          <w:tab w:val="num" w:pos="2500"/>
        </w:tabs>
        <w:ind w:left="2856" w:hanging="357"/>
      </w:pPr>
      <w:rPr>
        <w:rFonts w:hint="default"/>
      </w:rPr>
    </w:lvl>
    <w:lvl w:ilvl="8">
      <w:start w:val="1"/>
      <w:numFmt w:val="lowerRoman"/>
      <w:lvlText w:val="%9."/>
      <w:lvlJc w:val="left"/>
      <w:pPr>
        <w:tabs>
          <w:tab w:val="num" w:pos="2858"/>
        </w:tabs>
        <w:ind w:left="3213" w:hanging="357"/>
      </w:pPr>
      <w:rPr>
        <w:rFonts w:hint="default"/>
      </w:rPr>
    </w:lvl>
  </w:abstractNum>
  <w:abstractNum w:abstractNumId="41" w15:restartNumberingAfterBreak="0">
    <w:nsid w:val="44AF2323"/>
    <w:multiLevelType w:val="multilevel"/>
    <w:tmpl w:val="2258EEA0"/>
    <w:numStyleLink w:val="NTGStandardNumList"/>
  </w:abstractNum>
  <w:abstractNum w:abstractNumId="42" w15:restartNumberingAfterBreak="0">
    <w:nsid w:val="49FD3A20"/>
    <w:multiLevelType w:val="multilevel"/>
    <w:tmpl w:val="3E5E177A"/>
    <w:name w:val="NTG Table Bullet List3322222222222"/>
    <w:numStyleLink w:val="Tablenumberlist"/>
  </w:abstractNum>
  <w:abstractNum w:abstractNumId="43" w15:restartNumberingAfterBreak="0">
    <w:nsid w:val="4BB76081"/>
    <w:multiLevelType w:val="multilevel"/>
    <w:tmpl w:val="0C78A7AC"/>
    <w:styleLink w:val="Tablebulletlist"/>
    <w:lvl w:ilvl="0">
      <w:start w:val="1"/>
      <w:numFmt w:val="bullet"/>
      <w:pStyle w:val="Tablebulletlistlevel1"/>
      <w:lvlText w:val=""/>
      <w:lvlJc w:val="left"/>
      <w:pPr>
        <w:ind w:left="284" w:hanging="284"/>
      </w:pPr>
      <w:rPr>
        <w:rFonts w:ascii="Symbol" w:hAnsi="Symbol" w:hint="default"/>
        <w:color w:val="auto"/>
      </w:rPr>
    </w:lvl>
    <w:lvl w:ilvl="1">
      <w:start w:val="1"/>
      <w:numFmt w:val="bullet"/>
      <w:pStyle w:val="Tablebulletlistlevel2"/>
      <w:lvlText w:val="o"/>
      <w:lvlJc w:val="left"/>
      <w:pPr>
        <w:ind w:left="567" w:hanging="283"/>
      </w:pPr>
      <w:rPr>
        <w:rFonts w:ascii="Courier New" w:hAnsi="Courier New" w:hint="default"/>
      </w:rPr>
    </w:lvl>
    <w:lvl w:ilvl="2">
      <w:start w:val="1"/>
      <w:numFmt w:val="bullet"/>
      <w:pStyle w:val="Tablebulletlistlevel3"/>
      <w:lvlText w:val=""/>
      <w:lvlJc w:val="left"/>
      <w:pPr>
        <w:ind w:left="851" w:hanging="284"/>
      </w:pPr>
      <w:rPr>
        <w:rFonts w:ascii="Wingdings" w:hAnsi="Wingdings" w:hint="default"/>
        <w:color w:val="auto"/>
      </w:rPr>
    </w:lvl>
    <w:lvl w:ilvl="3">
      <w:start w:val="1"/>
      <w:numFmt w:val="bullet"/>
      <w:pStyle w:val="Tablebulletlistlevel4"/>
      <w:lvlText w:val=""/>
      <w:lvlJc w:val="left"/>
      <w:pPr>
        <w:ind w:left="1134" w:hanging="283"/>
      </w:pPr>
      <w:rPr>
        <w:rFonts w:ascii="Wingdings" w:hAnsi="Wingdings" w:hint="default"/>
        <w:color w:val="auto"/>
      </w:rPr>
    </w:lvl>
    <w:lvl w:ilvl="4">
      <w:start w:val="1"/>
      <w:numFmt w:val="bullet"/>
      <w:pStyle w:val="Tablebulletlistlevel5"/>
      <w:lvlText w:val=""/>
      <w:lvlJc w:val="left"/>
      <w:pPr>
        <w:ind w:left="1418" w:hanging="284"/>
      </w:pPr>
      <w:rPr>
        <w:rFonts w:ascii="Symbol" w:hAnsi="Symbol" w:hint="default"/>
        <w:color w:val="auto"/>
      </w:rPr>
    </w:lvl>
    <w:lvl w:ilvl="5">
      <w:start w:val="1"/>
      <w:numFmt w:val="bullet"/>
      <w:pStyle w:val="Tablebulletlistlevel6"/>
      <w:lvlText w:val=""/>
      <w:lvlJc w:val="left"/>
      <w:pPr>
        <w:ind w:left="1701" w:hanging="283"/>
      </w:pPr>
      <w:rPr>
        <w:rFonts w:ascii="Symbol" w:hAnsi="Symbol" w:hint="default"/>
        <w:color w:val="auto"/>
      </w:rPr>
    </w:lvl>
    <w:lvl w:ilvl="6">
      <w:start w:val="1"/>
      <w:numFmt w:val="bullet"/>
      <w:pStyle w:val="Tablebulletlistlevel7"/>
      <w:lvlText w:val="o"/>
      <w:lvlJc w:val="left"/>
      <w:pPr>
        <w:ind w:left="1985" w:hanging="284"/>
      </w:pPr>
      <w:rPr>
        <w:rFonts w:ascii="Courier New" w:hAnsi="Courier New" w:hint="default"/>
        <w:color w:val="auto"/>
      </w:rPr>
    </w:lvl>
    <w:lvl w:ilvl="7">
      <w:start w:val="1"/>
      <w:numFmt w:val="bullet"/>
      <w:pStyle w:val="Tablebulletlistlevel8"/>
      <w:lvlText w:val=""/>
      <w:lvlJc w:val="left"/>
      <w:pPr>
        <w:ind w:left="2268" w:hanging="283"/>
      </w:pPr>
      <w:rPr>
        <w:rFonts w:ascii="Wingdings" w:hAnsi="Wingdings" w:hint="default"/>
        <w:color w:val="auto"/>
      </w:rPr>
    </w:lvl>
    <w:lvl w:ilvl="8">
      <w:start w:val="1"/>
      <w:numFmt w:val="bullet"/>
      <w:pStyle w:val="Tablebulletlistlevel9"/>
      <w:lvlText w:val=""/>
      <w:lvlJc w:val="left"/>
      <w:pPr>
        <w:ind w:left="2552" w:hanging="284"/>
      </w:pPr>
      <w:rPr>
        <w:rFonts w:ascii="Wingdings" w:hAnsi="Wingdings" w:hint="default"/>
        <w:color w:val="auto"/>
      </w:rPr>
    </w:lvl>
  </w:abstractNum>
  <w:abstractNum w:abstractNumId="44" w15:restartNumberingAfterBreak="0">
    <w:nsid w:val="4D5634AF"/>
    <w:multiLevelType w:val="multilevel"/>
    <w:tmpl w:val="2BBEA3BA"/>
    <w:name w:val="NTG Table Bullet List"/>
    <w:lvl w:ilvl="0">
      <w:start w:val="1"/>
      <w:numFmt w:val="bullet"/>
      <w:lvlText w:val=""/>
      <w:lvlJc w:val="left"/>
      <w:pPr>
        <w:ind w:left="360" w:hanging="360"/>
      </w:pPr>
      <w:rPr>
        <w:rFonts w:ascii="Symbol" w:hAnsi="Symbol" w:hint="default"/>
        <w:color w:val="auto"/>
        <w:sz w:val="22"/>
      </w:rPr>
    </w:lvl>
    <w:lvl w:ilvl="1">
      <w:start w:val="1"/>
      <w:numFmt w:val="bullet"/>
      <w:lvlText w:val="o"/>
      <w:lvlJc w:val="left"/>
      <w:pPr>
        <w:ind w:left="720" w:hanging="360"/>
      </w:pPr>
      <w:rPr>
        <w:rFonts w:ascii="Courier New" w:hAnsi="Courier New"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Wingdings" w:hAnsi="Wingdings"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Symbol" w:hAnsi="Symbol" w:hint="default"/>
        <w:color w:val="auto"/>
      </w:rPr>
    </w:lvl>
    <w:lvl w:ilvl="6">
      <w:start w:val="1"/>
      <w:numFmt w:val="bullet"/>
      <w:lvlText w:val="o"/>
      <w:lvlJc w:val="left"/>
      <w:pPr>
        <w:ind w:left="2520" w:hanging="360"/>
      </w:pPr>
      <w:rPr>
        <w:rFonts w:ascii="Courier New" w:hAnsi="Courier New" w:hint="default"/>
        <w:color w:val="auto"/>
      </w:rPr>
    </w:lvl>
    <w:lvl w:ilvl="7">
      <w:start w:val="1"/>
      <w:numFmt w:val="bullet"/>
      <w:lvlText w:val=""/>
      <w:lvlJc w:val="left"/>
      <w:pPr>
        <w:ind w:left="2880" w:hanging="360"/>
      </w:pPr>
      <w:rPr>
        <w:rFonts w:ascii="Wingdings" w:hAnsi="Wingdings" w:hint="default"/>
        <w:color w:val="auto"/>
      </w:rPr>
    </w:lvl>
    <w:lvl w:ilvl="8">
      <w:start w:val="1"/>
      <w:numFmt w:val="bullet"/>
      <w:lvlText w:val=""/>
      <w:lvlJc w:val="left"/>
      <w:pPr>
        <w:ind w:left="3240" w:hanging="360"/>
      </w:pPr>
      <w:rPr>
        <w:rFonts w:ascii="Wingdings" w:hAnsi="Wingdings" w:hint="default"/>
        <w:color w:val="auto"/>
      </w:rPr>
    </w:lvl>
  </w:abstractNum>
  <w:abstractNum w:abstractNumId="45" w15:restartNumberingAfterBreak="0">
    <w:nsid w:val="4D90555D"/>
    <w:multiLevelType w:val="multilevel"/>
    <w:tmpl w:val="2258EEA0"/>
    <w:styleLink w:val="NTGStandardNumList"/>
    <w:lvl w:ilvl="0">
      <w:start w:val="1"/>
      <w:numFmt w:val="decimal"/>
      <w:lvlText w:val="%1."/>
      <w:lvlJc w:val="left"/>
      <w:pPr>
        <w:ind w:left="357" w:hanging="357"/>
      </w:pPr>
      <w:rPr>
        <w:rFonts w:hint="default"/>
      </w:rPr>
    </w:lvl>
    <w:lvl w:ilvl="1">
      <w:start w:val="1"/>
      <w:numFmt w:val="lowerLetter"/>
      <w:lvlText w:val="%2."/>
      <w:lvlJc w:val="left"/>
      <w:pPr>
        <w:ind w:left="714" w:hanging="357"/>
      </w:pPr>
      <w:rPr>
        <w:rFonts w:hint="default"/>
      </w:rPr>
    </w:lvl>
    <w:lvl w:ilvl="2">
      <w:start w:val="1"/>
      <w:numFmt w:val="lowerRoman"/>
      <w:lvlText w:val="%3."/>
      <w:lvlJc w:val="left"/>
      <w:pPr>
        <w:ind w:left="1071" w:hanging="357"/>
      </w:pPr>
      <w:rPr>
        <w:rFonts w:hint="default"/>
      </w:rPr>
    </w:lvl>
    <w:lvl w:ilvl="3">
      <w:start w:val="1"/>
      <w:numFmt w:val="decimal"/>
      <w:lvlText w:val="(%4)"/>
      <w:lvlJc w:val="left"/>
      <w:pPr>
        <w:ind w:left="1428" w:hanging="357"/>
      </w:pPr>
      <w:rPr>
        <w:rFonts w:hint="default"/>
      </w:rPr>
    </w:lvl>
    <w:lvl w:ilvl="4">
      <w:start w:val="1"/>
      <w:numFmt w:val="lowerLetter"/>
      <w:lvlText w:val="(%5)"/>
      <w:lvlJc w:val="left"/>
      <w:pPr>
        <w:ind w:left="1785" w:hanging="357"/>
      </w:pPr>
      <w:rPr>
        <w:rFonts w:hint="default"/>
      </w:rPr>
    </w:lvl>
    <w:lvl w:ilvl="5">
      <w:start w:val="1"/>
      <w:numFmt w:val="lowerRoman"/>
      <w:lvlText w:val="(%6)"/>
      <w:lvlJc w:val="left"/>
      <w:pPr>
        <w:ind w:left="2142" w:hanging="357"/>
      </w:pPr>
      <w:rPr>
        <w:rFonts w:hint="default"/>
      </w:rPr>
    </w:lvl>
    <w:lvl w:ilvl="6">
      <w:start w:val="1"/>
      <w:numFmt w:val="decimal"/>
      <w:lvlText w:val="%7."/>
      <w:lvlJc w:val="left"/>
      <w:pPr>
        <w:ind w:left="2499" w:hanging="357"/>
      </w:pPr>
      <w:rPr>
        <w:rFonts w:hint="default"/>
      </w:rPr>
    </w:lvl>
    <w:lvl w:ilvl="7">
      <w:start w:val="1"/>
      <w:numFmt w:val="lowerLetter"/>
      <w:lvlText w:val="%8."/>
      <w:lvlJc w:val="left"/>
      <w:pPr>
        <w:ind w:left="2856" w:hanging="357"/>
      </w:pPr>
      <w:rPr>
        <w:rFonts w:hint="default"/>
      </w:rPr>
    </w:lvl>
    <w:lvl w:ilvl="8">
      <w:start w:val="1"/>
      <w:numFmt w:val="lowerRoman"/>
      <w:lvlText w:val="%9."/>
      <w:lvlJc w:val="left"/>
      <w:pPr>
        <w:ind w:left="3213" w:hanging="357"/>
      </w:pPr>
      <w:rPr>
        <w:rFonts w:hint="default"/>
      </w:rPr>
    </w:lvl>
  </w:abstractNum>
  <w:abstractNum w:abstractNumId="46" w15:restartNumberingAfterBreak="0">
    <w:nsid w:val="5044168B"/>
    <w:multiLevelType w:val="multilevel"/>
    <w:tmpl w:val="4E6AC8F6"/>
    <w:lvl w:ilvl="0">
      <w:start w:val="1"/>
      <w:numFmt w:val="decimal"/>
      <w:lvlText w:val="%1."/>
      <w:lvlJc w:val="left"/>
      <w:pPr>
        <w:ind w:left="357" w:hanging="357"/>
      </w:pPr>
      <w:rPr>
        <w:rFonts w:hint="default"/>
      </w:rPr>
    </w:lvl>
    <w:lvl w:ilvl="1">
      <w:start w:val="1"/>
      <w:numFmt w:val="lowerLetter"/>
      <w:lvlText w:val="%2."/>
      <w:lvlJc w:val="left"/>
      <w:pPr>
        <w:ind w:left="714" w:hanging="357"/>
      </w:pPr>
      <w:rPr>
        <w:rFonts w:hint="default"/>
      </w:rPr>
    </w:lvl>
    <w:lvl w:ilvl="2">
      <w:start w:val="1"/>
      <w:numFmt w:val="lowerRoman"/>
      <w:lvlText w:val="%3."/>
      <w:lvlJc w:val="left"/>
      <w:pPr>
        <w:tabs>
          <w:tab w:val="num" w:pos="714"/>
        </w:tabs>
        <w:ind w:left="1071" w:hanging="357"/>
      </w:pPr>
      <w:rPr>
        <w:rFonts w:hint="default"/>
      </w:rPr>
    </w:lvl>
    <w:lvl w:ilvl="3">
      <w:start w:val="1"/>
      <w:numFmt w:val="decimal"/>
      <w:lvlText w:val="(%4)"/>
      <w:lvlJc w:val="left"/>
      <w:pPr>
        <w:tabs>
          <w:tab w:val="num" w:pos="1072"/>
        </w:tabs>
        <w:ind w:left="1428" w:hanging="357"/>
      </w:pPr>
      <w:rPr>
        <w:rFonts w:hint="default"/>
      </w:rPr>
    </w:lvl>
    <w:lvl w:ilvl="4">
      <w:start w:val="1"/>
      <w:numFmt w:val="lowerLetter"/>
      <w:lvlText w:val="(%5)"/>
      <w:lvlJc w:val="left"/>
      <w:pPr>
        <w:tabs>
          <w:tab w:val="num" w:pos="1435"/>
        </w:tabs>
        <w:ind w:left="1785" w:hanging="357"/>
      </w:pPr>
      <w:rPr>
        <w:rFonts w:hint="default"/>
      </w:rPr>
    </w:lvl>
    <w:lvl w:ilvl="5">
      <w:start w:val="1"/>
      <w:numFmt w:val="lowerRoman"/>
      <w:lvlText w:val="(%6)"/>
      <w:lvlJc w:val="left"/>
      <w:pPr>
        <w:tabs>
          <w:tab w:val="num" w:pos="1786"/>
        </w:tabs>
        <w:ind w:left="2142" w:hanging="357"/>
      </w:pPr>
      <w:rPr>
        <w:rFonts w:hint="default"/>
      </w:rPr>
    </w:lvl>
    <w:lvl w:ilvl="6">
      <w:start w:val="1"/>
      <w:numFmt w:val="decimal"/>
      <w:lvlText w:val="%7."/>
      <w:lvlJc w:val="left"/>
      <w:pPr>
        <w:tabs>
          <w:tab w:val="num" w:pos="2143"/>
        </w:tabs>
        <w:ind w:left="2499" w:hanging="357"/>
      </w:pPr>
      <w:rPr>
        <w:rFonts w:hint="default"/>
      </w:rPr>
    </w:lvl>
    <w:lvl w:ilvl="7">
      <w:start w:val="1"/>
      <w:numFmt w:val="lowerLetter"/>
      <w:lvlText w:val="%8."/>
      <w:lvlJc w:val="left"/>
      <w:pPr>
        <w:tabs>
          <w:tab w:val="num" w:pos="2500"/>
        </w:tabs>
        <w:ind w:left="2856" w:hanging="357"/>
      </w:pPr>
      <w:rPr>
        <w:rFonts w:hint="default"/>
      </w:rPr>
    </w:lvl>
    <w:lvl w:ilvl="8">
      <w:start w:val="1"/>
      <w:numFmt w:val="lowerRoman"/>
      <w:lvlText w:val="%9."/>
      <w:lvlJc w:val="left"/>
      <w:pPr>
        <w:tabs>
          <w:tab w:val="num" w:pos="2858"/>
        </w:tabs>
        <w:ind w:left="3213" w:hanging="357"/>
      </w:pPr>
      <w:rPr>
        <w:rFonts w:hint="default"/>
      </w:rPr>
    </w:lvl>
  </w:abstractNum>
  <w:abstractNum w:abstractNumId="47" w15:restartNumberingAfterBreak="0">
    <w:nsid w:val="51CC4897"/>
    <w:multiLevelType w:val="hybridMultilevel"/>
    <w:tmpl w:val="100C239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8" w15:restartNumberingAfterBreak="0">
    <w:nsid w:val="537F7DCB"/>
    <w:multiLevelType w:val="hybridMultilevel"/>
    <w:tmpl w:val="605886B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9" w15:restartNumberingAfterBreak="0">
    <w:nsid w:val="53842BC6"/>
    <w:multiLevelType w:val="multilevel"/>
    <w:tmpl w:val="0C78A7AC"/>
    <w:numStyleLink w:val="Tablebulletlist"/>
  </w:abstractNum>
  <w:abstractNum w:abstractNumId="50" w15:restartNumberingAfterBreak="0">
    <w:nsid w:val="54D23F9E"/>
    <w:multiLevelType w:val="multilevel"/>
    <w:tmpl w:val="2BBEA3BA"/>
    <w:name w:val="NTG Table Bullet List32222"/>
    <w:lvl w:ilvl="0">
      <w:start w:val="1"/>
      <w:numFmt w:val="bullet"/>
      <w:lvlText w:val=""/>
      <w:lvlJc w:val="left"/>
      <w:pPr>
        <w:ind w:left="360" w:hanging="360"/>
      </w:pPr>
      <w:rPr>
        <w:rFonts w:ascii="Symbol" w:hAnsi="Symbol" w:hint="default"/>
        <w:color w:val="auto"/>
        <w:sz w:val="22"/>
      </w:rPr>
    </w:lvl>
    <w:lvl w:ilvl="1">
      <w:start w:val="1"/>
      <w:numFmt w:val="bullet"/>
      <w:lvlText w:val="o"/>
      <w:lvlJc w:val="left"/>
      <w:pPr>
        <w:ind w:left="720" w:hanging="360"/>
      </w:pPr>
      <w:rPr>
        <w:rFonts w:ascii="Courier New" w:hAnsi="Courier New"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Wingdings" w:hAnsi="Wingdings"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Symbol" w:hAnsi="Symbol" w:hint="default"/>
        <w:color w:val="auto"/>
      </w:rPr>
    </w:lvl>
    <w:lvl w:ilvl="6">
      <w:start w:val="1"/>
      <w:numFmt w:val="bullet"/>
      <w:lvlText w:val="o"/>
      <w:lvlJc w:val="left"/>
      <w:pPr>
        <w:ind w:left="2520" w:hanging="360"/>
      </w:pPr>
      <w:rPr>
        <w:rFonts w:ascii="Courier New" w:hAnsi="Courier New" w:hint="default"/>
        <w:color w:val="auto"/>
      </w:rPr>
    </w:lvl>
    <w:lvl w:ilvl="7">
      <w:start w:val="1"/>
      <w:numFmt w:val="bullet"/>
      <w:lvlText w:val=""/>
      <w:lvlJc w:val="left"/>
      <w:pPr>
        <w:ind w:left="2880" w:hanging="360"/>
      </w:pPr>
      <w:rPr>
        <w:rFonts w:ascii="Wingdings" w:hAnsi="Wingdings" w:hint="default"/>
        <w:color w:val="auto"/>
      </w:rPr>
    </w:lvl>
    <w:lvl w:ilvl="8">
      <w:start w:val="1"/>
      <w:numFmt w:val="bullet"/>
      <w:lvlText w:val=""/>
      <w:lvlJc w:val="left"/>
      <w:pPr>
        <w:ind w:left="3240" w:hanging="360"/>
      </w:pPr>
      <w:rPr>
        <w:rFonts w:ascii="Wingdings" w:hAnsi="Wingdings" w:hint="default"/>
        <w:color w:val="auto"/>
      </w:rPr>
    </w:lvl>
  </w:abstractNum>
  <w:abstractNum w:abstractNumId="51" w15:restartNumberingAfterBreak="0">
    <w:nsid w:val="569B4482"/>
    <w:multiLevelType w:val="multilevel"/>
    <w:tmpl w:val="4E6AC8F6"/>
    <w:lvl w:ilvl="0">
      <w:start w:val="1"/>
      <w:numFmt w:val="decimal"/>
      <w:lvlText w:val="%1."/>
      <w:lvlJc w:val="left"/>
      <w:pPr>
        <w:ind w:left="357" w:hanging="357"/>
      </w:pPr>
      <w:rPr>
        <w:rFonts w:hint="default"/>
      </w:rPr>
    </w:lvl>
    <w:lvl w:ilvl="1">
      <w:start w:val="1"/>
      <w:numFmt w:val="lowerLetter"/>
      <w:lvlText w:val="%2."/>
      <w:lvlJc w:val="left"/>
      <w:pPr>
        <w:ind w:left="714" w:hanging="357"/>
      </w:pPr>
      <w:rPr>
        <w:rFonts w:hint="default"/>
      </w:rPr>
    </w:lvl>
    <w:lvl w:ilvl="2">
      <w:start w:val="1"/>
      <w:numFmt w:val="lowerRoman"/>
      <w:lvlText w:val="%3."/>
      <w:lvlJc w:val="left"/>
      <w:pPr>
        <w:tabs>
          <w:tab w:val="num" w:pos="714"/>
        </w:tabs>
        <w:ind w:left="1071" w:hanging="357"/>
      </w:pPr>
      <w:rPr>
        <w:rFonts w:hint="default"/>
      </w:rPr>
    </w:lvl>
    <w:lvl w:ilvl="3">
      <w:start w:val="1"/>
      <w:numFmt w:val="decimal"/>
      <w:lvlText w:val="(%4)"/>
      <w:lvlJc w:val="left"/>
      <w:pPr>
        <w:tabs>
          <w:tab w:val="num" w:pos="1072"/>
        </w:tabs>
        <w:ind w:left="1428" w:hanging="357"/>
      </w:pPr>
      <w:rPr>
        <w:rFonts w:hint="default"/>
      </w:rPr>
    </w:lvl>
    <w:lvl w:ilvl="4">
      <w:start w:val="1"/>
      <w:numFmt w:val="lowerLetter"/>
      <w:lvlText w:val="(%5)"/>
      <w:lvlJc w:val="left"/>
      <w:pPr>
        <w:tabs>
          <w:tab w:val="num" w:pos="1435"/>
        </w:tabs>
        <w:ind w:left="1785" w:hanging="357"/>
      </w:pPr>
      <w:rPr>
        <w:rFonts w:hint="default"/>
      </w:rPr>
    </w:lvl>
    <w:lvl w:ilvl="5">
      <w:start w:val="1"/>
      <w:numFmt w:val="lowerRoman"/>
      <w:lvlText w:val="(%6)"/>
      <w:lvlJc w:val="left"/>
      <w:pPr>
        <w:tabs>
          <w:tab w:val="num" w:pos="1786"/>
        </w:tabs>
        <w:ind w:left="2142" w:hanging="357"/>
      </w:pPr>
      <w:rPr>
        <w:rFonts w:hint="default"/>
      </w:rPr>
    </w:lvl>
    <w:lvl w:ilvl="6">
      <w:start w:val="1"/>
      <w:numFmt w:val="decimal"/>
      <w:lvlText w:val="%7."/>
      <w:lvlJc w:val="left"/>
      <w:pPr>
        <w:tabs>
          <w:tab w:val="num" w:pos="2143"/>
        </w:tabs>
        <w:ind w:left="2499" w:hanging="357"/>
      </w:pPr>
      <w:rPr>
        <w:rFonts w:hint="default"/>
      </w:rPr>
    </w:lvl>
    <w:lvl w:ilvl="7">
      <w:start w:val="1"/>
      <w:numFmt w:val="lowerLetter"/>
      <w:lvlText w:val="%8."/>
      <w:lvlJc w:val="left"/>
      <w:pPr>
        <w:tabs>
          <w:tab w:val="num" w:pos="2500"/>
        </w:tabs>
        <w:ind w:left="2856" w:hanging="357"/>
      </w:pPr>
      <w:rPr>
        <w:rFonts w:hint="default"/>
      </w:rPr>
    </w:lvl>
    <w:lvl w:ilvl="8">
      <w:start w:val="1"/>
      <w:numFmt w:val="lowerRoman"/>
      <w:lvlText w:val="%9."/>
      <w:lvlJc w:val="left"/>
      <w:pPr>
        <w:tabs>
          <w:tab w:val="num" w:pos="2858"/>
        </w:tabs>
        <w:ind w:left="3213" w:hanging="357"/>
      </w:pPr>
      <w:rPr>
        <w:rFonts w:hint="default"/>
      </w:rPr>
    </w:lvl>
  </w:abstractNum>
  <w:abstractNum w:abstractNumId="52" w15:restartNumberingAfterBreak="0">
    <w:nsid w:val="56DA2CAE"/>
    <w:multiLevelType w:val="multilevel"/>
    <w:tmpl w:val="3E5E177A"/>
    <w:name w:val="NTG Table Bullet List332222222222222"/>
    <w:numStyleLink w:val="Tablenumberlist"/>
  </w:abstractNum>
  <w:abstractNum w:abstractNumId="53" w15:restartNumberingAfterBreak="0">
    <w:nsid w:val="5708041E"/>
    <w:multiLevelType w:val="multilevel"/>
    <w:tmpl w:val="2258EEA0"/>
    <w:lvl w:ilvl="0">
      <w:start w:val="1"/>
      <w:numFmt w:val="decimal"/>
      <w:lvlText w:val="%1."/>
      <w:lvlJc w:val="left"/>
      <w:pPr>
        <w:ind w:left="357" w:hanging="357"/>
      </w:pPr>
      <w:rPr>
        <w:rFonts w:hint="default"/>
      </w:rPr>
    </w:lvl>
    <w:lvl w:ilvl="1">
      <w:start w:val="1"/>
      <w:numFmt w:val="lowerLetter"/>
      <w:lvlText w:val="%2."/>
      <w:lvlJc w:val="left"/>
      <w:pPr>
        <w:ind w:left="714" w:hanging="357"/>
      </w:pPr>
      <w:rPr>
        <w:rFonts w:hint="default"/>
      </w:rPr>
    </w:lvl>
    <w:lvl w:ilvl="2">
      <w:start w:val="1"/>
      <w:numFmt w:val="lowerRoman"/>
      <w:lvlText w:val="%3."/>
      <w:lvlJc w:val="left"/>
      <w:pPr>
        <w:ind w:left="1071" w:hanging="357"/>
      </w:pPr>
      <w:rPr>
        <w:rFonts w:hint="default"/>
      </w:rPr>
    </w:lvl>
    <w:lvl w:ilvl="3">
      <w:start w:val="1"/>
      <w:numFmt w:val="decimal"/>
      <w:lvlText w:val="(%4)"/>
      <w:lvlJc w:val="left"/>
      <w:pPr>
        <w:ind w:left="1428" w:hanging="357"/>
      </w:pPr>
      <w:rPr>
        <w:rFonts w:hint="default"/>
      </w:rPr>
    </w:lvl>
    <w:lvl w:ilvl="4">
      <w:start w:val="1"/>
      <w:numFmt w:val="lowerLetter"/>
      <w:lvlText w:val="(%5)"/>
      <w:lvlJc w:val="left"/>
      <w:pPr>
        <w:ind w:left="1785" w:hanging="357"/>
      </w:pPr>
      <w:rPr>
        <w:rFonts w:hint="default"/>
      </w:rPr>
    </w:lvl>
    <w:lvl w:ilvl="5">
      <w:start w:val="1"/>
      <w:numFmt w:val="lowerRoman"/>
      <w:lvlText w:val="(%6)"/>
      <w:lvlJc w:val="left"/>
      <w:pPr>
        <w:ind w:left="2142" w:hanging="357"/>
      </w:pPr>
      <w:rPr>
        <w:rFonts w:hint="default"/>
      </w:rPr>
    </w:lvl>
    <w:lvl w:ilvl="6">
      <w:start w:val="1"/>
      <w:numFmt w:val="decimal"/>
      <w:lvlText w:val="%7."/>
      <w:lvlJc w:val="left"/>
      <w:pPr>
        <w:ind w:left="2499" w:hanging="357"/>
      </w:pPr>
      <w:rPr>
        <w:rFonts w:hint="default"/>
      </w:rPr>
    </w:lvl>
    <w:lvl w:ilvl="7">
      <w:start w:val="1"/>
      <w:numFmt w:val="lowerLetter"/>
      <w:lvlText w:val="%8."/>
      <w:lvlJc w:val="left"/>
      <w:pPr>
        <w:ind w:left="2856" w:hanging="357"/>
      </w:pPr>
      <w:rPr>
        <w:rFonts w:hint="default"/>
      </w:rPr>
    </w:lvl>
    <w:lvl w:ilvl="8">
      <w:start w:val="1"/>
      <w:numFmt w:val="lowerRoman"/>
      <w:lvlText w:val="%9."/>
      <w:lvlJc w:val="left"/>
      <w:pPr>
        <w:ind w:left="3213" w:hanging="357"/>
      </w:pPr>
      <w:rPr>
        <w:rFonts w:hint="default"/>
      </w:rPr>
    </w:lvl>
  </w:abstractNum>
  <w:abstractNum w:abstractNumId="54" w15:restartNumberingAfterBreak="0">
    <w:nsid w:val="583359D9"/>
    <w:multiLevelType w:val="multilevel"/>
    <w:tmpl w:val="3E5E177A"/>
    <w:name w:val="NTG Table Bullet List332222222"/>
    <w:numStyleLink w:val="Tablenumberlist"/>
  </w:abstractNum>
  <w:abstractNum w:abstractNumId="55" w15:restartNumberingAfterBreak="0">
    <w:nsid w:val="58405D33"/>
    <w:multiLevelType w:val="multilevel"/>
    <w:tmpl w:val="4E6AC8F6"/>
    <w:lvl w:ilvl="0">
      <w:start w:val="1"/>
      <w:numFmt w:val="decimal"/>
      <w:lvlText w:val="%1."/>
      <w:lvlJc w:val="left"/>
      <w:pPr>
        <w:ind w:left="357" w:hanging="357"/>
      </w:pPr>
      <w:rPr>
        <w:rFonts w:hint="default"/>
      </w:rPr>
    </w:lvl>
    <w:lvl w:ilvl="1">
      <w:start w:val="1"/>
      <w:numFmt w:val="lowerLetter"/>
      <w:lvlText w:val="%2."/>
      <w:lvlJc w:val="left"/>
      <w:pPr>
        <w:ind w:left="714" w:hanging="357"/>
      </w:pPr>
      <w:rPr>
        <w:rFonts w:hint="default"/>
      </w:rPr>
    </w:lvl>
    <w:lvl w:ilvl="2">
      <w:start w:val="1"/>
      <w:numFmt w:val="lowerRoman"/>
      <w:lvlText w:val="%3."/>
      <w:lvlJc w:val="left"/>
      <w:pPr>
        <w:tabs>
          <w:tab w:val="num" w:pos="714"/>
        </w:tabs>
        <w:ind w:left="1071" w:hanging="357"/>
      </w:pPr>
      <w:rPr>
        <w:rFonts w:hint="default"/>
      </w:rPr>
    </w:lvl>
    <w:lvl w:ilvl="3">
      <w:start w:val="1"/>
      <w:numFmt w:val="decimal"/>
      <w:lvlText w:val="(%4)"/>
      <w:lvlJc w:val="left"/>
      <w:pPr>
        <w:tabs>
          <w:tab w:val="num" w:pos="1072"/>
        </w:tabs>
        <w:ind w:left="1428" w:hanging="357"/>
      </w:pPr>
      <w:rPr>
        <w:rFonts w:hint="default"/>
      </w:rPr>
    </w:lvl>
    <w:lvl w:ilvl="4">
      <w:start w:val="1"/>
      <w:numFmt w:val="lowerLetter"/>
      <w:lvlText w:val="(%5)"/>
      <w:lvlJc w:val="left"/>
      <w:pPr>
        <w:tabs>
          <w:tab w:val="num" w:pos="1435"/>
        </w:tabs>
        <w:ind w:left="1785" w:hanging="357"/>
      </w:pPr>
      <w:rPr>
        <w:rFonts w:hint="default"/>
      </w:rPr>
    </w:lvl>
    <w:lvl w:ilvl="5">
      <w:start w:val="1"/>
      <w:numFmt w:val="lowerRoman"/>
      <w:lvlText w:val="(%6)"/>
      <w:lvlJc w:val="left"/>
      <w:pPr>
        <w:tabs>
          <w:tab w:val="num" w:pos="1786"/>
        </w:tabs>
        <w:ind w:left="2142" w:hanging="357"/>
      </w:pPr>
      <w:rPr>
        <w:rFonts w:hint="default"/>
      </w:rPr>
    </w:lvl>
    <w:lvl w:ilvl="6">
      <w:start w:val="1"/>
      <w:numFmt w:val="decimal"/>
      <w:lvlText w:val="%7."/>
      <w:lvlJc w:val="left"/>
      <w:pPr>
        <w:tabs>
          <w:tab w:val="num" w:pos="2143"/>
        </w:tabs>
        <w:ind w:left="2499" w:hanging="357"/>
      </w:pPr>
      <w:rPr>
        <w:rFonts w:hint="default"/>
      </w:rPr>
    </w:lvl>
    <w:lvl w:ilvl="7">
      <w:start w:val="1"/>
      <w:numFmt w:val="lowerLetter"/>
      <w:lvlText w:val="%8."/>
      <w:lvlJc w:val="left"/>
      <w:pPr>
        <w:tabs>
          <w:tab w:val="num" w:pos="2500"/>
        </w:tabs>
        <w:ind w:left="2856" w:hanging="357"/>
      </w:pPr>
      <w:rPr>
        <w:rFonts w:hint="default"/>
      </w:rPr>
    </w:lvl>
    <w:lvl w:ilvl="8">
      <w:start w:val="1"/>
      <w:numFmt w:val="lowerRoman"/>
      <w:lvlText w:val="%9."/>
      <w:lvlJc w:val="left"/>
      <w:pPr>
        <w:tabs>
          <w:tab w:val="num" w:pos="2858"/>
        </w:tabs>
        <w:ind w:left="3213" w:hanging="357"/>
      </w:pPr>
      <w:rPr>
        <w:rFonts w:hint="default"/>
      </w:rPr>
    </w:lvl>
  </w:abstractNum>
  <w:abstractNum w:abstractNumId="56" w15:restartNumberingAfterBreak="0">
    <w:nsid w:val="58DC34FF"/>
    <w:multiLevelType w:val="hybridMultilevel"/>
    <w:tmpl w:val="D67C0B3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7" w15:restartNumberingAfterBreak="0">
    <w:nsid w:val="58E21323"/>
    <w:multiLevelType w:val="multilevel"/>
    <w:tmpl w:val="4E6AC8F6"/>
    <w:numStyleLink w:val="Numberlist"/>
  </w:abstractNum>
  <w:abstractNum w:abstractNumId="58" w15:restartNumberingAfterBreak="0">
    <w:nsid w:val="5B9A5FFE"/>
    <w:multiLevelType w:val="multilevel"/>
    <w:tmpl w:val="0C78A7AC"/>
    <w:name w:val="NTG Table Bullet List33222222222222"/>
    <w:numStyleLink w:val="Tablebulletlist"/>
  </w:abstractNum>
  <w:abstractNum w:abstractNumId="59" w15:restartNumberingAfterBreak="0">
    <w:nsid w:val="5D444259"/>
    <w:multiLevelType w:val="multilevel"/>
    <w:tmpl w:val="0C78A7AC"/>
    <w:name w:val="NTG Table Bullet List332222"/>
    <w:numStyleLink w:val="Tablebulletlist"/>
  </w:abstractNum>
  <w:abstractNum w:abstractNumId="60" w15:restartNumberingAfterBreak="0">
    <w:nsid w:val="623009DC"/>
    <w:multiLevelType w:val="hybridMultilevel"/>
    <w:tmpl w:val="D2603C6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1" w15:restartNumberingAfterBreak="0">
    <w:nsid w:val="642B0A38"/>
    <w:multiLevelType w:val="multilevel"/>
    <w:tmpl w:val="4E6AC8F6"/>
    <w:lvl w:ilvl="0">
      <w:start w:val="1"/>
      <w:numFmt w:val="decimal"/>
      <w:lvlText w:val="%1."/>
      <w:lvlJc w:val="left"/>
      <w:pPr>
        <w:ind w:left="357" w:hanging="357"/>
      </w:pPr>
      <w:rPr>
        <w:rFonts w:hint="default"/>
      </w:rPr>
    </w:lvl>
    <w:lvl w:ilvl="1">
      <w:start w:val="1"/>
      <w:numFmt w:val="lowerLetter"/>
      <w:lvlText w:val="%2."/>
      <w:lvlJc w:val="left"/>
      <w:pPr>
        <w:ind w:left="714" w:hanging="357"/>
      </w:pPr>
      <w:rPr>
        <w:rFonts w:hint="default"/>
      </w:rPr>
    </w:lvl>
    <w:lvl w:ilvl="2">
      <w:start w:val="1"/>
      <w:numFmt w:val="lowerRoman"/>
      <w:lvlText w:val="%3."/>
      <w:lvlJc w:val="left"/>
      <w:pPr>
        <w:tabs>
          <w:tab w:val="num" w:pos="714"/>
        </w:tabs>
        <w:ind w:left="1071" w:hanging="357"/>
      </w:pPr>
      <w:rPr>
        <w:rFonts w:hint="default"/>
      </w:rPr>
    </w:lvl>
    <w:lvl w:ilvl="3">
      <w:start w:val="1"/>
      <w:numFmt w:val="decimal"/>
      <w:lvlText w:val="(%4)"/>
      <w:lvlJc w:val="left"/>
      <w:pPr>
        <w:tabs>
          <w:tab w:val="num" w:pos="1072"/>
        </w:tabs>
        <w:ind w:left="1428" w:hanging="357"/>
      </w:pPr>
      <w:rPr>
        <w:rFonts w:hint="default"/>
      </w:rPr>
    </w:lvl>
    <w:lvl w:ilvl="4">
      <w:start w:val="1"/>
      <w:numFmt w:val="lowerLetter"/>
      <w:lvlText w:val="(%5)"/>
      <w:lvlJc w:val="left"/>
      <w:pPr>
        <w:tabs>
          <w:tab w:val="num" w:pos="1435"/>
        </w:tabs>
        <w:ind w:left="1785" w:hanging="357"/>
      </w:pPr>
      <w:rPr>
        <w:rFonts w:hint="default"/>
      </w:rPr>
    </w:lvl>
    <w:lvl w:ilvl="5">
      <w:start w:val="1"/>
      <w:numFmt w:val="lowerRoman"/>
      <w:lvlText w:val="(%6)"/>
      <w:lvlJc w:val="left"/>
      <w:pPr>
        <w:tabs>
          <w:tab w:val="num" w:pos="1786"/>
        </w:tabs>
        <w:ind w:left="2142" w:hanging="357"/>
      </w:pPr>
      <w:rPr>
        <w:rFonts w:hint="default"/>
      </w:rPr>
    </w:lvl>
    <w:lvl w:ilvl="6">
      <w:start w:val="1"/>
      <w:numFmt w:val="decimal"/>
      <w:lvlText w:val="%7."/>
      <w:lvlJc w:val="left"/>
      <w:pPr>
        <w:tabs>
          <w:tab w:val="num" w:pos="2143"/>
        </w:tabs>
        <w:ind w:left="2499" w:hanging="357"/>
      </w:pPr>
      <w:rPr>
        <w:rFonts w:hint="default"/>
      </w:rPr>
    </w:lvl>
    <w:lvl w:ilvl="7">
      <w:start w:val="1"/>
      <w:numFmt w:val="lowerLetter"/>
      <w:lvlText w:val="%8."/>
      <w:lvlJc w:val="left"/>
      <w:pPr>
        <w:tabs>
          <w:tab w:val="num" w:pos="2500"/>
        </w:tabs>
        <w:ind w:left="2856" w:hanging="357"/>
      </w:pPr>
      <w:rPr>
        <w:rFonts w:hint="default"/>
      </w:rPr>
    </w:lvl>
    <w:lvl w:ilvl="8">
      <w:start w:val="1"/>
      <w:numFmt w:val="lowerRoman"/>
      <w:lvlText w:val="%9."/>
      <w:lvlJc w:val="left"/>
      <w:pPr>
        <w:tabs>
          <w:tab w:val="num" w:pos="2858"/>
        </w:tabs>
        <w:ind w:left="3213" w:hanging="357"/>
      </w:pPr>
      <w:rPr>
        <w:rFonts w:hint="default"/>
      </w:rPr>
    </w:lvl>
  </w:abstractNum>
  <w:abstractNum w:abstractNumId="62" w15:restartNumberingAfterBreak="0">
    <w:nsid w:val="65757574"/>
    <w:multiLevelType w:val="hybridMultilevel"/>
    <w:tmpl w:val="5A70F6F0"/>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3" w15:restartNumberingAfterBreak="0">
    <w:nsid w:val="65A52BB0"/>
    <w:multiLevelType w:val="multilevel"/>
    <w:tmpl w:val="D4263ED2"/>
    <w:lvl w:ilvl="0">
      <w:start w:val="1"/>
      <w:numFmt w:val="decimal"/>
      <w:lvlText w:val="%1."/>
      <w:lvlJc w:val="left"/>
      <w:pPr>
        <w:ind w:left="720" w:hanging="363"/>
      </w:pPr>
      <w:rPr>
        <w:rFonts w:hint="default"/>
      </w:rPr>
    </w:lvl>
    <w:lvl w:ilvl="1">
      <w:start w:val="1"/>
      <w:numFmt w:val="lowerLetter"/>
      <w:lvlText w:val="%2."/>
      <w:lvlJc w:val="left"/>
      <w:pPr>
        <w:ind w:left="1077" w:hanging="357"/>
      </w:pPr>
      <w:rPr>
        <w:rFonts w:hint="default"/>
      </w:rPr>
    </w:lvl>
    <w:lvl w:ilvl="2">
      <w:start w:val="1"/>
      <w:numFmt w:val="lowerRoman"/>
      <w:lvlText w:val="%3."/>
      <w:lvlJc w:val="left"/>
      <w:pPr>
        <w:ind w:left="1434" w:hanging="357"/>
      </w:pPr>
      <w:rPr>
        <w:rFonts w:hint="default"/>
      </w:rPr>
    </w:lvl>
    <w:lvl w:ilvl="3">
      <w:start w:val="1"/>
      <w:numFmt w:val="decimal"/>
      <w:lvlText w:val="(%4)"/>
      <w:lvlJc w:val="left"/>
      <w:pPr>
        <w:ind w:left="1791" w:hanging="363"/>
      </w:pPr>
      <w:rPr>
        <w:rFonts w:hint="default"/>
      </w:rPr>
    </w:lvl>
    <w:lvl w:ilvl="4">
      <w:start w:val="1"/>
      <w:numFmt w:val="lowerLetter"/>
      <w:lvlText w:val="(%5)"/>
      <w:lvlJc w:val="left"/>
      <w:pPr>
        <w:ind w:left="2148" w:hanging="363"/>
      </w:pPr>
      <w:rPr>
        <w:rFonts w:hint="default"/>
      </w:rPr>
    </w:lvl>
    <w:lvl w:ilvl="5">
      <w:start w:val="1"/>
      <w:numFmt w:val="lowerRoman"/>
      <w:lvlText w:val="(%6)"/>
      <w:lvlJc w:val="left"/>
      <w:pPr>
        <w:ind w:left="2505" w:hanging="363"/>
      </w:pPr>
      <w:rPr>
        <w:rFonts w:hint="default"/>
      </w:rPr>
    </w:lvl>
    <w:lvl w:ilvl="6">
      <w:start w:val="1"/>
      <w:numFmt w:val="decimal"/>
      <w:lvlText w:val="%7."/>
      <w:lvlJc w:val="left"/>
      <w:pPr>
        <w:ind w:left="2862" w:hanging="363"/>
      </w:pPr>
      <w:rPr>
        <w:rFonts w:hint="default"/>
      </w:rPr>
    </w:lvl>
    <w:lvl w:ilvl="7">
      <w:start w:val="1"/>
      <w:numFmt w:val="lowerLetter"/>
      <w:lvlText w:val="%8."/>
      <w:lvlJc w:val="left"/>
      <w:pPr>
        <w:ind w:left="3219" w:hanging="363"/>
      </w:pPr>
      <w:rPr>
        <w:rFonts w:hint="default"/>
      </w:rPr>
    </w:lvl>
    <w:lvl w:ilvl="8">
      <w:start w:val="1"/>
      <w:numFmt w:val="lowerRoman"/>
      <w:lvlText w:val="%9."/>
      <w:lvlJc w:val="left"/>
      <w:pPr>
        <w:ind w:left="3576" w:hanging="363"/>
      </w:pPr>
      <w:rPr>
        <w:rFonts w:hint="default"/>
      </w:rPr>
    </w:lvl>
  </w:abstractNum>
  <w:abstractNum w:abstractNumId="64" w15:restartNumberingAfterBreak="0">
    <w:nsid w:val="6877743F"/>
    <w:multiLevelType w:val="hybridMultilevel"/>
    <w:tmpl w:val="08A2B3E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5" w15:restartNumberingAfterBreak="0">
    <w:nsid w:val="69262556"/>
    <w:multiLevelType w:val="multilevel"/>
    <w:tmpl w:val="3E5E177A"/>
    <w:name w:val="NTG Table Bullet List3322222222222222"/>
    <w:numStyleLink w:val="Tablenumberlist"/>
  </w:abstractNum>
  <w:abstractNum w:abstractNumId="66" w15:restartNumberingAfterBreak="0">
    <w:nsid w:val="6B432ABA"/>
    <w:multiLevelType w:val="hybridMultilevel"/>
    <w:tmpl w:val="D4A6982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7" w15:restartNumberingAfterBreak="0">
    <w:nsid w:val="6E713C06"/>
    <w:multiLevelType w:val="hybridMultilevel"/>
    <w:tmpl w:val="CD9EAE7E"/>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8" w15:restartNumberingAfterBreak="0">
    <w:nsid w:val="73734F5F"/>
    <w:multiLevelType w:val="hybridMultilevel"/>
    <w:tmpl w:val="48B6F32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9" w15:restartNumberingAfterBreak="0">
    <w:nsid w:val="7453664D"/>
    <w:multiLevelType w:val="multilevel"/>
    <w:tmpl w:val="0C78A7AC"/>
    <w:name w:val="NTG Table Bullet List3322222222222222222"/>
    <w:numStyleLink w:val="Tablebulletlist"/>
  </w:abstractNum>
  <w:abstractNum w:abstractNumId="70" w15:restartNumberingAfterBreak="0">
    <w:nsid w:val="76141D1E"/>
    <w:multiLevelType w:val="multilevel"/>
    <w:tmpl w:val="0C78A7AC"/>
    <w:name w:val="NTG Table Bullet List332222222222"/>
    <w:numStyleLink w:val="Tablebulletlist"/>
  </w:abstractNum>
  <w:abstractNum w:abstractNumId="71" w15:restartNumberingAfterBreak="0">
    <w:nsid w:val="765A32D4"/>
    <w:multiLevelType w:val="multilevel"/>
    <w:tmpl w:val="4E6AC8F6"/>
    <w:numStyleLink w:val="Numberlist"/>
  </w:abstractNum>
  <w:abstractNum w:abstractNumId="72" w15:restartNumberingAfterBreak="0">
    <w:nsid w:val="770379B5"/>
    <w:multiLevelType w:val="hybridMultilevel"/>
    <w:tmpl w:val="E43EBAA0"/>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3" w15:restartNumberingAfterBreak="0">
    <w:nsid w:val="79CC6470"/>
    <w:multiLevelType w:val="multilevel"/>
    <w:tmpl w:val="0D62A852"/>
    <w:lvl w:ilvl="0">
      <w:start w:val="1"/>
      <w:numFmt w:val="decimal"/>
      <w:lvlText w:val="%1"/>
      <w:lvlJc w:val="left"/>
      <w:pPr>
        <w:ind w:left="432" w:hanging="432"/>
      </w:pPr>
      <w:rPr>
        <w:rFonts w:hint="default"/>
        <w:b/>
        <w:i w:val="0"/>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74" w15:restartNumberingAfterBreak="0">
    <w:nsid w:val="7EB377EB"/>
    <w:multiLevelType w:val="multilevel"/>
    <w:tmpl w:val="2BBEA3BA"/>
    <w:name w:val="NTG Table Bullet List2"/>
    <w:lvl w:ilvl="0">
      <w:start w:val="1"/>
      <w:numFmt w:val="bullet"/>
      <w:lvlText w:val=""/>
      <w:lvlJc w:val="left"/>
      <w:pPr>
        <w:ind w:left="360" w:hanging="360"/>
      </w:pPr>
      <w:rPr>
        <w:rFonts w:ascii="Symbol" w:hAnsi="Symbol" w:hint="default"/>
        <w:color w:val="auto"/>
        <w:sz w:val="22"/>
      </w:rPr>
    </w:lvl>
    <w:lvl w:ilvl="1">
      <w:start w:val="1"/>
      <w:numFmt w:val="bullet"/>
      <w:lvlText w:val="o"/>
      <w:lvlJc w:val="left"/>
      <w:pPr>
        <w:ind w:left="720" w:hanging="360"/>
      </w:pPr>
      <w:rPr>
        <w:rFonts w:ascii="Courier New" w:hAnsi="Courier New"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Wingdings" w:hAnsi="Wingdings"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Symbol" w:hAnsi="Symbol" w:hint="default"/>
        <w:color w:val="auto"/>
      </w:rPr>
    </w:lvl>
    <w:lvl w:ilvl="6">
      <w:start w:val="1"/>
      <w:numFmt w:val="bullet"/>
      <w:lvlText w:val="o"/>
      <w:lvlJc w:val="left"/>
      <w:pPr>
        <w:ind w:left="2520" w:hanging="360"/>
      </w:pPr>
      <w:rPr>
        <w:rFonts w:ascii="Courier New" w:hAnsi="Courier New" w:hint="default"/>
        <w:color w:val="auto"/>
      </w:rPr>
    </w:lvl>
    <w:lvl w:ilvl="7">
      <w:start w:val="1"/>
      <w:numFmt w:val="bullet"/>
      <w:lvlText w:val=""/>
      <w:lvlJc w:val="left"/>
      <w:pPr>
        <w:ind w:left="2880" w:hanging="360"/>
      </w:pPr>
      <w:rPr>
        <w:rFonts w:ascii="Wingdings" w:hAnsi="Wingdings" w:hint="default"/>
        <w:color w:val="auto"/>
      </w:rPr>
    </w:lvl>
    <w:lvl w:ilvl="8">
      <w:start w:val="1"/>
      <w:numFmt w:val="bullet"/>
      <w:lvlText w:val=""/>
      <w:lvlJc w:val="left"/>
      <w:pPr>
        <w:ind w:left="3240" w:hanging="360"/>
      </w:pPr>
      <w:rPr>
        <w:rFonts w:ascii="Wingdings" w:hAnsi="Wingdings" w:hint="default"/>
        <w:color w:val="auto"/>
      </w:rPr>
    </w:lvl>
  </w:abstractNum>
  <w:num w:numId="1">
    <w:abstractNumId w:val="34"/>
  </w:num>
  <w:num w:numId="2">
    <w:abstractNumId w:val="22"/>
  </w:num>
  <w:num w:numId="3">
    <w:abstractNumId w:val="73"/>
  </w:num>
  <w:num w:numId="4">
    <w:abstractNumId w:val="43"/>
  </w:num>
  <w:num w:numId="5">
    <w:abstractNumId w:val="28"/>
  </w:num>
  <w:num w:numId="6">
    <w:abstractNumId w:val="16"/>
  </w:num>
  <w:num w:numId="7">
    <w:abstractNumId w:val="49"/>
  </w:num>
  <w:num w:numId="8">
    <w:abstractNumId w:val="25"/>
  </w:num>
  <w:num w:numId="9">
    <w:abstractNumId w:val="57"/>
  </w:num>
  <w:num w:numId="10">
    <w:abstractNumId w:val="21"/>
  </w:num>
  <w:num w:numId="11">
    <w:abstractNumId w:val="62"/>
  </w:num>
  <w:num w:numId="12">
    <w:abstractNumId w:val="18"/>
  </w:num>
  <w:num w:numId="13">
    <w:abstractNumId w:val="1"/>
  </w:num>
  <w:num w:numId="14">
    <w:abstractNumId w:val="60"/>
  </w:num>
  <w:num w:numId="15">
    <w:abstractNumId w:val="27"/>
  </w:num>
  <w:num w:numId="16">
    <w:abstractNumId w:val="61"/>
  </w:num>
  <w:num w:numId="17">
    <w:abstractNumId w:val="71"/>
  </w:num>
  <w:num w:numId="18">
    <w:abstractNumId w:val="56"/>
  </w:num>
  <w:num w:numId="19">
    <w:abstractNumId w:val="47"/>
  </w:num>
  <w:num w:numId="20">
    <w:abstractNumId w:val="51"/>
  </w:num>
  <w:num w:numId="21">
    <w:abstractNumId w:val="38"/>
  </w:num>
  <w:num w:numId="22">
    <w:abstractNumId w:val="55"/>
  </w:num>
  <w:num w:numId="23">
    <w:abstractNumId w:val="46"/>
  </w:num>
  <w:num w:numId="24">
    <w:abstractNumId w:val="40"/>
  </w:num>
  <w:num w:numId="25">
    <w:abstractNumId w:val="36"/>
  </w:num>
  <w:num w:numId="26">
    <w:abstractNumId w:val="12"/>
  </w:num>
  <w:num w:numId="27">
    <w:abstractNumId w:val="72"/>
  </w:num>
  <w:num w:numId="28">
    <w:abstractNumId w:val="35"/>
  </w:num>
  <w:num w:numId="29">
    <w:abstractNumId w:val="29"/>
  </w:num>
  <w:num w:numId="30">
    <w:abstractNumId w:val="0"/>
  </w:num>
  <w:num w:numId="31">
    <w:abstractNumId w:val="39"/>
  </w:num>
  <w:num w:numId="32">
    <w:abstractNumId w:val="11"/>
  </w:num>
  <w:num w:numId="33">
    <w:abstractNumId w:val="63"/>
  </w:num>
  <w:num w:numId="34">
    <w:abstractNumId w:val="32"/>
  </w:num>
  <w:num w:numId="35">
    <w:abstractNumId w:val="48"/>
  </w:num>
  <w:num w:numId="36">
    <w:abstractNumId w:val="64"/>
  </w:num>
  <w:num w:numId="37">
    <w:abstractNumId w:val="67"/>
  </w:num>
  <w:num w:numId="38">
    <w:abstractNumId w:val="15"/>
  </w:num>
  <w:num w:numId="39">
    <w:abstractNumId w:val="26"/>
  </w:num>
  <w:num w:numId="40">
    <w:abstractNumId w:val="68"/>
  </w:num>
  <w:num w:numId="41">
    <w:abstractNumId w:val="2"/>
  </w:num>
  <w:num w:numId="42">
    <w:abstractNumId w:val="3"/>
  </w:num>
  <w:num w:numId="43">
    <w:abstractNumId w:val="45"/>
  </w:num>
  <w:num w:numId="44">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3"/>
  </w:num>
  <w:num w:numId="46">
    <w:abstractNumId w:val="66"/>
  </w:num>
  <w:num w:numId="47">
    <w:abstractNumId w:val="5"/>
  </w:num>
  <w:num w:numId="48">
    <w:abstractNumId w:val="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DF04" w:allStyles="0" w:customStyles="0" w:latentStyles="1" w:stylesInUse="0" w:headingStyles="0" w:numberingStyles="0" w:tableStyles="0" w:directFormattingOnRuns="1" w:directFormattingOnParagraphs="1" w:directFormattingOnNumbering="1" w:directFormattingOnTables="1" w:clearFormatting="1" w:top3HeadingStyles="0" w:visibleStyles="1" w:alternateStyleNames="1"/>
  <w:defaultTabStop w:val="284"/>
  <w:drawingGridHorizontalSpacing w:val="110"/>
  <w:displayHorizontalDrawingGridEvery w:val="2"/>
  <w:displayVerticalDrawingGridEvery w:val="2"/>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7F1B"/>
    <w:rsid w:val="00001DDF"/>
    <w:rsid w:val="0000322D"/>
    <w:rsid w:val="00007670"/>
    <w:rsid w:val="00010665"/>
    <w:rsid w:val="0002393A"/>
    <w:rsid w:val="00027DB8"/>
    <w:rsid w:val="00031A96"/>
    <w:rsid w:val="00040BF3"/>
    <w:rsid w:val="0004211C"/>
    <w:rsid w:val="00046C59"/>
    <w:rsid w:val="00051362"/>
    <w:rsid w:val="00051F45"/>
    <w:rsid w:val="00052953"/>
    <w:rsid w:val="0005341A"/>
    <w:rsid w:val="000543E5"/>
    <w:rsid w:val="00056DEF"/>
    <w:rsid w:val="00056EDC"/>
    <w:rsid w:val="0006635A"/>
    <w:rsid w:val="000720BE"/>
    <w:rsid w:val="0007259C"/>
    <w:rsid w:val="00080202"/>
    <w:rsid w:val="00080DCD"/>
    <w:rsid w:val="00080E22"/>
    <w:rsid w:val="00082573"/>
    <w:rsid w:val="000840A3"/>
    <w:rsid w:val="00085062"/>
    <w:rsid w:val="00086A5F"/>
    <w:rsid w:val="000911EF"/>
    <w:rsid w:val="000962C5"/>
    <w:rsid w:val="000A4317"/>
    <w:rsid w:val="000A559C"/>
    <w:rsid w:val="000B2CA1"/>
    <w:rsid w:val="000D1F29"/>
    <w:rsid w:val="000D633D"/>
    <w:rsid w:val="000E342B"/>
    <w:rsid w:val="000E5DD2"/>
    <w:rsid w:val="000F2958"/>
    <w:rsid w:val="000F3850"/>
    <w:rsid w:val="00104E7F"/>
    <w:rsid w:val="001137EC"/>
    <w:rsid w:val="001152F5"/>
    <w:rsid w:val="00117743"/>
    <w:rsid w:val="00117F5B"/>
    <w:rsid w:val="00132658"/>
    <w:rsid w:val="00150DC0"/>
    <w:rsid w:val="00156CD4"/>
    <w:rsid w:val="0016153B"/>
    <w:rsid w:val="00164A3E"/>
    <w:rsid w:val="00166FF6"/>
    <w:rsid w:val="00176123"/>
    <w:rsid w:val="00181620"/>
    <w:rsid w:val="001957AD"/>
    <w:rsid w:val="001A2B7F"/>
    <w:rsid w:val="001A3AFD"/>
    <w:rsid w:val="001A496C"/>
    <w:rsid w:val="001A576A"/>
    <w:rsid w:val="001B2B6C"/>
    <w:rsid w:val="001D01C4"/>
    <w:rsid w:val="001D4F99"/>
    <w:rsid w:val="001D52B0"/>
    <w:rsid w:val="001D5A18"/>
    <w:rsid w:val="001D7CA4"/>
    <w:rsid w:val="001E057F"/>
    <w:rsid w:val="001E14EB"/>
    <w:rsid w:val="001F59E6"/>
    <w:rsid w:val="00203F1C"/>
    <w:rsid w:val="00206936"/>
    <w:rsid w:val="00206C6F"/>
    <w:rsid w:val="00206FBD"/>
    <w:rsid w:val="00207746"/>
    <w:rsid w:val="00230031"/>
    <w:rsid w:val="00235C01"/>
    <w:rsid w:val="00247343"/>
    <w:rsid w:val="00265C56"/>
    <w:rsid w:val="002716CD"/>
    <w:rsid w:val="00274D4B"/>
    <w:rsid w:val="002806F5"/>
    <w:rsid w:val="00281577"/>
    <w:rsid w:val="00290BD9"/>
    <w:rsid w:val="002926BC"/>
    <w:rsid w:val="00293A72"/>
    <w:rsid w:val="002A0160"/>
    <w:rsid w:val="002A30C3"/>
    <w:rsid w:val="002A6F6A"/>
    <w:rsid w:val="002A7712"/>
    <w:rsid w:val="002B38F7"/>
    <w:rsid w:val="002B5591"/>
    <w:rsid w:val="002B6AA4"/>
    <w:rsid w:val="002C1FE9"/>
    <w:rsid w:val="002D3A57"/>
    <w:rsid w:val="002D7D05"/>
    <w:rsid w:val="002E20C8"/>
    <w:rsid w:val="002E4290"/>
    <w:rsid w:val="002E66A6"/>
    <w:rsid w:val="002F0DB1"/>
    <w:rsid w:val="002F2885"/>
    <w:rsid w:val="002F45A1"/>
    <w:rsid w:val="003037F9"/>
    <w:rsid w:val="0030583E"/>
    <w:rsid w:val="00307FE1"/>
    <w:rsid w:val="003164BA"/>
    <w:rsid w:val="003258E6"/>
    <w:rsid w:val="00342283"/>
    <w:rsid w:val="00343A87"/>
    <w:rsid w:val="00344A36"/>
    <w:rsid w:val="003456F4"/>
    <w:rsid w:val="00347FB6"/>
    <w:rsid w:val="003504FD"/>
    <w:rsid w:val="00350881"/>
    <w:rsid w:val="00357D55"/>
    <w:rsid w:val="00363513"/>
    <w:rsid w:val="003657E5"/>
    <w:rsid w:val="0036589C"/>
    <w:rsid w:val="00371312"/>
    <w:rsid w:val="00371DC7"/>
    <w:rsid w:val="00377B21"/>
    <w:rsid w:val="00390CE3"/>
    <w:rsid w:val="00394876"/>
    <w:rsid w:val="00394AAF"/>
    <w:rsid w:val="00394CE5"/>
    <w:rsid w:val="003A6341"/>
    <w:rsid w:val="003B67FD"/>
    <w:rsid w:val="003B6A61"/>
    <w:rsid w:val="003C2FC7"/>
    <w:rsid w:val="003D0F63"/>
    <w:rsid w:val="003D42C0"/>
    <w:rsid w:val="003D5B29"/>
    <w:rsid w:val="003D7818"/>
    <w:rsid w:val="003D7F1B"/>
    <w:rsid w:val="003E2445"/>
    <w:rsid w:val="003E3BB2"/>
    <w:rsid w:val="003F5B58"/>
    <w:rsid w:val="0040222A"/>
    <w:rsid w:val="004047BC"/>
    <w:rsid w:val="004100F7"/>
    <w:rsid w:val="00414CB3"/>
    <w:rsid w:val="0041563D"/>
    <w:rsid w:val="00426E25"/>
    <w:rsid w:val="00427D9C"/>
    <w:rsid w:val="00427E7E"/>
    <w:rsid w:val="00443B6E"/>
    <w:rsid w:val="0045420A"/>
    <w:rsid w:val="004554D4"/>
    <w:rsid w:val="00461744"/>
    <w:rsid w:val="00466185"/>
    <w:rsid w:val="00466303"/>
    <w:rsid w:val="004668A7"/>
    <w:rsid w:val="00466D96"/>
    <w:rsid w:val="00467747"/>
    <w:rsid w:val="00470017"/>
    <w:rsid w:val="00473C98"/>
    <w:rsid w:val="00474965"/>
    <w:rsid w:val="00482DF8"/>
    <w:rsid w:val="004864DE"/>
    <w:rsid w:val="00494BE5"/>
    <w:rsid w:val="004A0EBA"/>
    <w:rsid w:val="004A2538"/>
    <w:rsid w:val="004B0C15"/>
    <w:rsid w:val="004B35EA"/>
    <w:rsid w:val="004B69E4"/>
    <w:rsid w:val="004C6C39"/>
    <w:rsid w:val="004D075F"/>
    <w:rsid w:val="004D1B76"/>
    <w:rsid w:val="004D344E"/>
    <w:rsid w:val="004E019E"/>
    <w:rsid w:val="004E06EC"/>
    <w:rsid w:val="004E0A3F"/>
    <w:rsid w:val="004E2CB7"/>
    <w:rsid w:val="004F016A"/>
    <w:rsid w:val="00500F94"/>
    <w:rsid w:val="00502FB3"/>
    <w:rsid w:val="00503DE9"/>
    <w:rsid w:val="0050530C"/>
    <w:rsid w:val="00505DEA"/>
    <w:rsid w:val="00507782"/>
    <w:rsid w:val="00512A04"/>
    <w:rsid w:val="00520499"/>
    <w:rsid w:val="005249F5"/>
    <w:rsid w:val="005260F7"/>
    <w:rsid w:val="00543BD1"/>
    <w:rsid w:val="00556113"/>
    <w:rsid w:val="00564C12"/>
    <w:rsid w:val="005654B8"/>
    <w:rsid w:val="005762CC"/>
    <w:rsid w:val="00582D3D"/>
    <w:rsid w:val="00595386"/>
    <w:rsid w:val="00597234"/>
    <w:rsid w:val="005A4AC0"/>
    <w:rsid w:val="005A5FDF"/>
    <w:rsid w:val="005B0FB7"/>
    <w:rsid w:val="005B122A"/>
    <w:rsid w:val="005B1FCB"/>
    <w:rsid w:val="005B5AC2"/>
    <w:rsid w:val="005C2833"/>
    <w:rsid w:val="005E144D"/>
    <w:rsid w:val="005E1500"/>
    <w:rsid w:val="005E3A43"/>
    <w:rsid w:val="005F0B17"/>
    <w:rsid w:val="005F77C7"/>
    <w:rsid w:val="00620675"/>
    <w:rsid w:val="00622910"/>
    <w:rsid w:val="006254B6"/>
    <w:rsid w:val="00627FC8"/>
    <w:rsid w:val="006433C3"/>
    <w:rsid w:val="00650F5B"/>
    <w:rsid w:val="006670D7"/>
    <w:rsid w:val="006719EA"/>
    <w:rsid w:val="00671F13"/>
    <w:rsid w:val="0067400A"/>
    <w:rsid w:val="006847AD"/>
    <w:rsid w:val="0069114B"/>
    <w:rsid w:val="006A756A"/>
    <w:rsid w:val="006D66F7"/>
    <w:rsid w:val="00705C9D"/>
    <w:rsid w:val="00705F13"/>
    <w:rsid w:val="00714F1D"/>
    <w:rsid w:val="00715225"/>
    <w:rsid w:val="00720CC6"/>
    <w:rsid w:val="00722DDB"/>
    <w:rsid w:val="00724728"/>
    <w:rsid w:val="00724F98"/>
    <w:rsid w:val="00730B9B"/>
    <w:rsid w:val="0073182E"/>
    <w:rsid w:val="007332FF"/>
    <w:rsid w:val="007408F5"/>
    <w:rsid w:val="00741EAE"/>
    <w:rsid w:val="00755248"/>
    <w:rsid w:val="0076190B"/>
    <w:rsid w:val="0076355D"/>
    <w:rsid w:val="00763A2D"/>
    <w:rsid w:val="007676A4"/>
    <w:rsid w:val="00777795"/>
    <w:rsid w:val="00783A57"/>
    <w:rsid w:val="00784C92"/>
    <w:rsid w:val="00785142"/>
    <w:rsid w:val="007859CD"/>
    <w:rsid w:val="007907E4"/>
    <w:rsid w:val="00796461"/>
    <w:rsid w:val="007A6A4F"/>
    <w:rsid w:val="007B03F5"/>
    <w:rsid w:val="007B5C09"/>
    <w:rsid w:val="007B5DA2"/>
    <w:rsid w:val="007C0966"/>
    <w:rsid w:val="007C19E7"/>
    <w:rsid w:val="007C5CFD"/>
    <w:rsid w:val="007C6D9F"/>
    <w:rsid w:val="007D4893"/>
    <w:rsid w:val="007E70CF"/>
    <w:rsid w:val="007E74A4"/>
    <w:rsid w:val="007F263F"/>
    <w:rsid w:val="008015A8"/>
    <w:rsid w:val="0080766E"/>
    <w:rsid w:val="00811169"/>
    <w:rsid w:val="00815297"/>
    <w:rsid w:val="008170DB"/>
    <w:rsid w:val="00817BA1"/>
    <w:rsid w:val="00823022"/>
    <w:rsid w:val="0082634E"/>
    <w:rsid w:val="008313C4"/>
    <w:rsid w:val="00835434"/>
    <w:rsid w:val="008358C0"/>
    <w:rsid w:val="00842838"/>
    <w:rsid w:val="00854EC1"/>
    <w:rsid w:val="0085797F"/>
    <w:rsid w:val="00861DC3"/>
    <w:rsid w:val="00867019"/>
    <w:rsid w:val="008735A9"/>
    <w:rsid w:val="00877BC5"/>
    <w:rsid w:val="00877D20"/>
    <w:rsid w:val="00881C48"/>
    <w:rsid w:val="00885B80"/>
    <w:rsid w:val="00885C30"/>
    <w:rsid w:val="00885E9B"/>
    <w:rsid w:val="00893C96"/>
    <w:rsid w:val="0089500A"/>
    <w:rsid w:val="00897C94"/>
    <w:rsid w:val="008A7C12"/>
    <w:rsid w:val="008B03CE"/>
    <w:rsid w:val="008B529E"/>
    <w:rsid w:val="008C17FB"/>
    <w:rsid w:val="008D1B00"/>
    <w:rsid w:val="008D57B8"/>
    <w:rsid w:val="008E03FC"/>
    <w:rsid w:val="008E510B"/>
    <w:rsid w:val="00902B13"/>
    <w:rsid w:val="00911941"/>
    <w:rsid w:val="0092024D"/>
    <w:rsid w:val="00925F0F"/>
    <w:rsid w:val="00932F6B"/>
    <w:rsid w:val="009468BC"/>
    <w:rsid w:val="009616DF"/>
    <w:rsid w:val="0096542F"/>
    <w:rsid w:val="00967FA7"/>
    <w:rsid w:val="00971645"/>
    <w:rsid w:val="00977919"/>
    <w:rsid w:val="00983000"/>
    <w:rsid w:val="009870FA"/>
    <w:rsid w:val="009921C3"/>
    <w:rsid w:val="0099551D"/>
    <w:rsid w:val="009A5897"/>
    <w:rsid w:val="009A5F24"/>
    <w:rsid w:val="009B0B3E"/>
    <w:rsid w:val="009B1913"/>
    <w:rsid w:val="009B6657"/>
    <w:rsid w:val="009D0EB5"/>
    <w:rsid w:val="009D14F9"/>
    <w:rsid w:val="009D2B74"/>
    <w:rsid w:val="009D63FF"/>
    <w:rsid w:val="009E175D"/>
    <w:rsid w:val="009E3CC2"/>
    <w:rsid w:val="009F06BD"/>
    <w:rsid w:val="009F2A4D"/>
    <w:rsid w:val="00A00828"/>
    <w:rsid w:val="00A03290"/>
    <w:rsid w:val="00A0387E"/>
    <w:rsid w:val="00A07490"/>
    <w:rsid w:val="00A10655"/>
    <w:rsid w:val="00A12B64"/>
    <w:rsid w:val="00A22C38"/>
    <w:rsid w:val="00A25193"/>
    <w:rsid w:val="00A26E80"/>
    <w:rsid w:val="00A31AE8"/>
    <w:rsid w:val="00A3739D"/>
    <w:rsid w:val="00A37DDA"/>
    <w:rsid w:val="00A45005"/>
    <w:rsid w:val="00A76790"/>
    <w:rsid w:val="00A925EC"/>
    <w:rsid w:val="00A929AA"/>
    <w:rsid w:val="00A92B6B"/>
    <w:rsid w:val="00AA541E"/>
    <w:rsid w:val="00AD0DA4"/>
    <w:rsid w:val="00AD4169"/>
    <w:rsid w:val="00AE25C6"/>
    <w:rsid w:val="00AE306C"/>
    <w:rsid w:val="00AF28C1"/>
    <w:rsid w:val="00B02EF1"/>
    <w:rsid w:val="00B07C97"/>
    <w:rsid w:val="00B11C67"/>
    <w:rsid w:val="00B15754"/>
    <w:rsid w:val="00B2046E"/>
    <w:rsid w:val="00B20E8B"/>
    <w:rsid w:val="00B257E1"/>
    <w:rsid w:val="00B2599A"/>
    <w:rsid w:val="00B27AC4"/>
    <w:rsid w:val="00B343CC"/>
    <w:rsid w:val="00B5084A"/>
    <w:rsid w:val="00B606A1"/>
    <w:rsid w:val="00B614F7"/>
    <w:rsid w:val="00B61B26"/>
    <w:rsid w:val="00B65E6B"/>
    <w:rsid w:val="00B675B2"/>
    <w:rsid w:val="00B81261"/>
    <w:rsid w:val="00B8223E"/>
    <w:rsid w:val="00B832AE"/>
    <w:rsid w:val="00B86678"/>
    <w:rsid w:val="00B92F9B"/>
    <w:rsid w:val="00B941B3"/>
    <w:rsid w:val="00B96513"/>
    <w:rsid w:val="00BA1D47"/>
    <w:rsid w:val="00BA66F0"/>
    <w:rsid w:val="00BB2239"/>
    <w:rsid w:val="00BB2AE7"/>
    <w:rsid w:val="00BB6464"/>
    <w:rsid w:val="00BC1BB8"/>
    <w:rsid w:val="00BD7FE1"/>
    <w:rsid w:val="00BE37CA"/>
    <w:rsid w:val="00BE6144"/>
    <w:rsid w:val="00BE635A"/>
    <w:rsid w:val="00BF17E9"/>
    <w:rsid w:val="00BF2ABB"/>
    <w:rsid w:val="00BF5099"/>
    <w:rsid w:val="00C10F10"/>
    <w:rsid w:val="00C15D4D"/>
    <w:rsid w:val="00C175DC"/>
    <w:rsid w:val="00C30171"/>
    <w:rsid w:val="00C309D8"/>
    <w:rsid w:val="00C43519"/>
    <w:rsid w:val="00C51537"/>
    <w:rsid w:val="00C52BC3"/>
    <w:rsid w:val="00C61AFA"/>
    <w:rsid w:val="00C61D64"/>
    <w:rsid w:val="00C62099"/>
    <w:rsid w:val="00C622FF"/>
    <w:rsid w:val="00C64EA3"/>
    <w:rsid w:val="00C72867"/>
    <w:rsid w:val="00C75E81"/>
    <w:rsid w:val="00C86609"/>
    <w:rsid w:val="00C92B4C"/>
    <w:rsid w:val="00C954F6"/>
    <w:rsid w:val="00CA6BC5"/>
    <w:rsid w:val="00CC61CD"/>
    <w:rsid w:val="00CC737B"/>
    <w:rsid w:val="00CD5011"/>
    <w:rsid w:val="00CE640F"/>
    <w:rsid w:val="00CE76BC"/>
    <w:rsid w:val="00CF540E"/>
    <w:rsid w:val="00D02F07"/>
    <w:rsid w:val="00D27EBE"/>
    <w:rsid w:val="00D36A49"/>
    <w:rsid w:val="00D517C6"/>
    <w:rsid w:val="00D71D84"/>
    <w:rsid w:val="00D72464"/>
    <w:rsid w:val="00D768EB"/>
    <w:rsid w:val="00D81E17"/>
    <w:rsid w:val="00D82D1E"/>
    <w:rsid w:val="00D832D9"/>
    <w:rsid w:val="00D90F00"/>
    <w:rsid w:val="00D975C0"/>
    <w:rsid w:val="00DA5285"/>
    <w:rsid w:val="00DB191D"/>
    <w:rsid w:val="00DB4F91"/>
    <w:rsid w:val="00DB6D0A"/>
    <w:rsid w:val="00DC06BE"/>
    <w:rsid w:val="00DC1F0F"/>
    <w:rsid w:val="00DC3117"/>
    <w:rsid w:val="00DC5DD9"/>
    <w:rsid w:val="00DC6D2D"/>
    <w:rsid w:val="00DD4E59"/>
    <w:rsid w:val="00DE33B5"/>
    <w:rsid w:val="00DE5E18"/>
    <w:rsid w:val="00DF0487"/>
    <w:rsid w:val="00DF5EA4"/>
    <w:rsid w:val="00E02681"/>
    <w:rsid w:val="00E02792"/>
    <w:rsid w:val="00E034D8"/>
    <w:rsid w:val="00E04CC0"/>
    <w:rsid w:val="00E15816"/>
    <w:rsid w:val="00E160D5"/>
    <w:rsid w:val="00E2343E"/>
    <w:rsid w:val="00E239FF"/>
    <w:rsid w:val="00E27D7B"/>
    <w:rsid w:val="00E30556"/>
    <w:rsid w:val="00E30981"/>
    <w:rsid w:val="00E33136"/>
    <w:rsid w:val="00E34D7C"/>
    <w:rsid w:val="00E3723D"/>
    <w:rsid w:val="00E44C89"/>
    <w:rsid w:val="00E61BA2"/>
    <w:rsid w:val="00E63864"/>
    <w:rsid w:val="00E6403F"/>
    <w:rsid w:val="00E770C4"/>
    <w:rsid w:val="00E84C5A"/>
    <w:rsid w:val="00E861DB"/>
    <w:rsid w:val="00E93406"/>
    <w:rsid w:val="00E956C5"/>
    <w:rsid w:val="00E95C39"/>
    <w:rsid w:val="00EA2C39"/>
    <w:rsid w:val="00EB0A3C"/>
    <w:rsid w:val="00EB0A96"/>
    <w:rsid w:val="00EB77F9"/>
    <w:rsid w:val="00EC5769"/>
    <w:rsid w:val="00EC7D00"/>
    <w:rsid w:val="00ED0304"/>
    <w:rsid w:val="00EE38FA"/>
    <w:rsid w:val="00EE3E2C"/>
    <w:rsid w:val="00EE5D23"/>
    <w:rsid w:val="00EE750D"/>
    <w:rsid w:val="00EF3CA4"/>
    <w:rsid w:val="00EF7859"/>
    <w:rsid w:val="00F014DA"/>
    <w:rsid w:val="00F02591"/>
    <w:rsid w:val="00F5696E"/>
    <w:rsid w:val="00F60EFF"/>
    <w:rsid w:val="00F67D2D"/>
    <w:rsid w:val="00F858F2"/>
    <w:rsid w:val="00F860CC"/>
    <w:rsid w:val="00F94398"/>
    <w:rsid w:val="00FB2B56"/>
    <w:rsid w:val="00FB55D5"/>
    <w:rsid w:val="00FC12BF"/>
    <w:rsid w:val="00FC2C60"/>
    <w:rsid w:val="00FD3E6F"/>
    <w:rsid w:val="00FD51B9"/>
    <w:rsid w:val="00FD5849"/>
    <w:rsid w:val="00FE2A39"/>
    <w:rsid w:val="00FF39CF"/>
    <w:rsid w:val="00FF7159"/>
    <w:rsid w:val="00FF792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280A3965"/>
  <w15:docId w15:val="{C8D70107-6EC4-4AB2-B6D8-762A540246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Calibri" w:hAnsi="Arial" w:cs="Times New Roman"/>
        <w:sz w:val="22"/>
        <w:szCs w:val="22"/>
        <w:lang w:val="en-AU" w:eastAsia="en-US" w:bidi="ar-SA"/>
      </w:rPr>
    </w:rPrDefault>
    <w:pPrDefault>
      <w:pPr>
        <w:spacing w:after="200"/>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uiPriority="9"/>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semiHidden="1" w:uiPriority="22"/>
    <w:lsdException w:name="Emphasis" w:semiHidden="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D4F99"/>
  </w:style>
  <w:style w:type="paragraph" w:styleId="Heading1">
    <w:name w:val="heading 1"/>
    <w:basedOn w:val="Normal"/>
    <w:next w:val="Normal"/>
    <w:link w:val="Heading1Char"/>
    <w:uiPriority w:val="1"/>
    <w:qFormat/>
    <w:rsid w:val="001A576A"/>
    <w:pPr>
      <w:keepNext/>
      <w:keepLines/>
      <w:spacing w:before="240"/>
      <w:outlineLvl w:val="0"/>
    </w:pPr>
    <w:rPr>
      <w:rFonts w:eastAsiaTheme="majorEastAsia" w:cstheme="majorBidi"/>
      <w:b/>
      <w:bCs/>
      <w:kern w:val="32"/>
      <w:sz w:val="32"/>
      <w:szCs w:val="32"/>
    </w:rPr>
  </w:style>
  <w:style w:type="paragraph" w:styleId="Heading2">
    <w:name w:val="heading 2"/>
    <w:basedOn w:val="Normal"/>
    <w:next w:val="Normal"/>
    <w:link w:val="Heading2Char"/>
    <w:uiPriority w:val="1"/>
    <w:qFormat/>
    <w:rsid w:val="001A576A"/>
    <w:pPr>
      <w:keepNext/>
      <w:keepLines/>
      <w:spacing w:before="240"/>
      <w:outlineLvl w:val="1"/>
    </w:pPr>
    <w:rPr>
      <w:rFonts w:eastAsiaTheme="majorEastAsia" w:cstheme="majorBidi"/>
      <w:b/>
      <w:bCs/>
      <w:iCs/>
      <w:color w:val="606060"/>
      <w:sz w:val="28"/>
      <w:szCs w:val="28"/>
    </w:rPr>
  </w:style>
  <w:style w:type="paragraph" w:styleId="Heading3">
    <w:name w:val="heading 3"/>
    <w:basedOn w:val="Normal"/>
    <w:next w:val="Normal"/>
    <w:link w:val="Heading3Char"/>
    <w:uiPriority w:val="1"/>
    <w:qFormat/>
    <w:rsid w:val="001A576A"/>
    <w:pPr>
      <w:keepNext/>
      <w:keepLines/>
      <w:spacing w:before="240"/>
      <w:outlineLvl w:val="2"/>
    </w:pPr>
    <w:rPr>
      <w:rFonts w:cs="Arial"/>
      <w:b/>
      <w:bCs/>
      <w:sz w:val="24"/>
      <w:szCs w:val="26"/>
    </w:rPr>
  </w:style>
  <w:style w:type="paragraph" w:styleId="Heading4">
    <w:name w:val="heading 4"/>
    <w:basedOn w:val="Normal"/>
    <w:next w:val="Normal"/>
    <w:link w:val="Heading4Char"/>
    <w:uiPriority w:val="1"/>
    <w:qFormat/>
    <w:rsid w:val="001A576A"/>
    <w:pPr>
      <w:keepNext/>
      <w:keepLines/>
      <w:spacing w:before="240"/>
      <w:outlineLvl w:val="3"/>
    </w:pPr>
    <w:rPr>
      <w:rFonts w:eastAsiaTheme="majorEastAsia" w:cstheme="majorBidi"/>
      <w:b/>
      <w:bCs/>
      <w:iCs/>
      <w:color w:val="606060"/>
    </w:rPr>
  </w:style>
  <w:style w:type="paragraph" w:styleId="Heading5">
    <w:name w:val="heading 5"/>
    <w:basedOn w:val="Normal"/>
    <w:next w:val="Normal"/>
    <w:link w:val="Heading5Char"/>
    <w:uiPriority w:val="2"/>
    <w:semiHidden/>
    <w:rsid w:val="009A5F24"/>
    <w:pPr>
      <w:keepNext/>
      <w:keepLines/>
      <w:numPr>
        <w:ilvl w:val="4"/>
        <w:numId w:val="3"/>
      </w:numPr>
      <w:outlineLvl w:val="4"/>
    </w:pPr>
    <w:rPr>
      <w:b/>
      <w:color w:val="000000" w:themeColor="text1"/>
    </w:rPr>
  </w:style>
  <w:style w:type="paragraph" w:styleId="Heading6">
    <w:name w:val="heading 6"/>
    <w:basedOn w:val="Normal"/>
    <w:next w:val="Normal"/>
    <w:link w:val="Heading6Char"/>
    <w:uiPriority w:val="2"/>
    <w:semiHidden/>
    <w:rsid w:val="009A5F24"/>
    <w:pPr>
      <w:keepNext/>
      <w:keepLines/>
      <w:numPr>
        <w:ilvl w:val="5"/>
        <w:numId w:val="3"/>
      </w:numPr>
      <w:outlineLvl w:val="5"/>
    </w:pPr>
    <w:rPr>
      <w:b/>
      <w:color w:val="606060"/>
    </w:rPr>
  </w:style>
  <w:style w:type="paragraph" w:styleId="Heading7">
    <w:name w:val="heading 7"/>
    <w:basedOn w:val="Normal"/>
    <w:next w:val="Normal"/>
    <w:link w:val="Heading7Char"/>
    <w:uiPriority w:val="2"/>
    <w:semiHidden/>
    <w:rsid w:val="009A5F24"/>
    <w:pPr>
      <w:keepNext/>
      <w:keepLines/>
      <w:numPr>
        <w:ilvl w:val="6"/>
        <w:numId w:val="3"/>
      </w:numPr>
      <w:outlineLvl w:val="6"/>
    </w:pPr>
    <w:rPr>
      <w:b/>
      <w:color w:val="000000" w:themeColor="text1"/>
    </w:rPr>
  </w:style>
  <w:style w:type="paragraph" w:styleId="Heading8">
    <w:name w:val="heading 8"/>
    <w:basedOn w:val="Normal"/>
    <w:next w:val="Normal"/>
    <w:link w:val="Heading8Char"/>
    <w:uiPriority w:val="2"/>
    <w:semiHidden/>
    <w:rsid w:val="009A5F24"/>
    <w:pPr>
      <w:keepNext/>
      <w:keepLines/>
      <w:numPr>
        <w:ilvl w:val="7"/>
        <w:numId w:val="3"/>
      </w:numPr>
      <w:outlineLvl w:val="7"/>
    </w:pPr>
    <w:rPr>
      <w:b/>
      <w:color w:val="606060"/>
    </w:rPr>
  </w:style>
  <w:style w:type="paragraph" w:styleId="Heading9">
    <w:name w:val="heading 9"/>
    <w:basedOn w:val="Normal"/>
    <w:next w:val="Normal"/>
    <w:link w:val="Heading9Char"/>
    <w:uiPriority w:val="2"/>
    <w:semiHidden/>
    <w:rsid w:val="009A5F24"/>
    <w:pPr>
      <w:keepNext/>
      <w:keepLines/>
      <w:numPr>
        <w:ilvl w:val="8"/>
        <w:numId w:val="3"/>
      </w:numPr>
      <w:outlineLvl w:val="8"/>
    </w:pPr>
    <w:rPr>
      <w:b/>
      <w:color w:val="000000" w:themeColor="tex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semiHidden/>
    <w:rsid w:val="003504FD"/>
  </w:style>
  <w:style w:type="character" w:customStyle="1" w:styleId="Heading1Char">
    <w:name w:val="Heading 1 Char"/>
    <w:basedOn w:val="DefaultParagraphFont"/>
    <w:link w:val="Heading1"/>
    <w:uiPriority w:val="1"/>
    <w:rsid w:val="009A5F24"/>
    <w:rPr>
      <w:rFonts w:eastAsiaTheme="majorEastAsia" w:cstheme="majorBidi"/>
      <w:b/>
      <w:bCs/>
      <w:kern w:val="32"/>
      <w:sz w:val="32"/>
      <w:szCs w:val="32"/>
    </w:rPr>
  </w:style>
  <w:style w:type="character" w:customStyle="1" w:styleId="Heading2Char">
    <w:name w:val="Heading 2 Char"/>
    <w:basedOn w:val="DefaultParagraphFont"/>
    <w:link w:val="Heading2"/>
    <w:uiPriority w:val="1"/>
    <w:rsid w:val="009A5F24"/>
    <w:rPr>
      <w:rFonts w:eastAsiaTheme="majorEastAsia" w:cstheme="majorBidi"/>
      <w:b/>
      <w:bCs/>
      <w:iCs/>
      <w:color w:val="606060"/>
      <w:sz w:val="28"/>
      <w:szCs w:val="28"/>
    </w:rPr>
  </w:style>
  <w:style w:type="paragraph" w:styleId="Title">
    <w:name w:val="Title"/>
    <w:aliases w:val="NTG title"/>
    <w:next w:val="Normal"/>
    <w:link w:val="TitleChar"/>
    <w:uiPriority w:val="10"/>
    <w:qFormat/>
    <w:rsid w:val="00BF5099"/>
    <w:pPr>
      <w:spacing w:after="240"/>
    </w:pPr>
    <w:rPr>
      <w:rFonts w:ascii="Arial Black" w:eastAsia="Times New Roman" w:hAnsi="Arial Black" w:cs="Arial"/>
      <w:b/>
      <w:color w:val="CB6015"/>
      <w:sz w:val="36"/>
      <w:szCs w:val="36"/>
      <w:lang w:eastAsia="en-AU"/>
    </w:rPr>
  </w:style>
  <w:style w:type="character" w:customStyle="1" w:styleId="TitleChar">
    <w:name w:val="Title Char"/>
    <w:aliases w:val="NTG title Char"/>
    <w:basedOn w:val="DefaultParagraphFont"/>
    <w:link w:val="Title"/>
    <w:uiPriority w:val="10"/>
    <w:rsid w:val="0089500A"/>
    <w:rPr>
      <w:rFonts w:ascii="Arial Black" w:eastAsia="Times New Roman" w:hAnsi="Arial Black" w:cs="Arial"/>
      <w:b/>
      <w:color w:val="CB6015"/>
      <w:sz w:val="36"/>
      <w:szCs w:val="36"/>
      <w:lang w:eastAsia="en-AU"/>
    </w:rPr>
  </w:style>
  <w:style w:type="paragraph" w:styleId="Subtitle">
    <w:name w:val="Subtitle"/>
    <w:basedOn w:val="Normal"/>
    <w:next w:val="Normal"/>
    <w:link w:val="SubtitleChar"/>
    <w:uiPriority w:val="11"/>
    <w:semiHidden/>
    <w:rsid w:val="005654B8"/>
    <w:pPr>
      <w:spacing w:after="60"/>
      <w:jc w:val="center"/>
      <w:outlineLvl w:val="1"/>
    </w:pPr>
    <w:rPr>
      <w:rFonts w:eastAsiaTheme="majorEastAsia" w:cstheme="majorBidi"/>
      <w:sz w:val="24"/>
      <w:szCs w:val="24"/>
    </w:rPr>
  </w:style>
  <w:style w:type="character" w:customStyle="1" w:styleId="SubtitleChar">
    <w:name w:val="Subtitle Char"/>
    <w:basedOn w:val="DefaultParagraphFont"/>
    <w:link w:val="Subtitle"/>
    <w:uiPriority w:val="11"/>
    <w:semiHidden/>
    <w:rsid w:val="00EE3E2C"/>
    <w:rPr>
      <w:rFonts w:ascii="Arial" w:eastAsiaTheme="majorEastAsia" w:hAnsi="Arial" w:cstheme="majorBidi"/>
      <w:sz w:val="24"/>
      <w:szCs w:val="24"/>
      <w:lang w:eastAsia="en-AU"/>
    </w:rPr>
  </w:style>
  <w:style w:type="character" w:customStyle="1" w:styleId="Heading3Char">
    <w:name w:val="Heading 3 Char"/>
    <w:basedOn w:val="DefaultParagraphFont"/>
    <w:link w:val="Heading3"/>
    <w:uiPriority w:val="1"/>
    <w:rsid w:val="009A5F24"/>
    <w:rPr>
      <w:rFonts w:cs="Arial"/>
      <w:b/>
      <w:bCs/>
      <w:sz w:val="24"/>
      <w:szCs w:val="26"/>
    </w:rPr>
  </w:style>
  <w:style w:type="paragraph" w:styleId="BlockText">
    <w:name w:val="Block Text"/>
    <w:basedOn w:val="Normal"/>
    <w:semiHidden/>
    <w:rsid w:val="00414CB3"/>
    <w:rPr>
      <w:rFonts w:eastAsiaTheme="minorEastAsia"/>
      <w:iCs/>
    </w:rPr>
  </w:style>
  <w:style w:type="paragraph" w:styleId="Header">
    <w:name w:val="header"/>
    <w:aliases w:val="NTG Page Header"/>
    <w:basedOn w:val="Normal"/>
    <w:next w:val="Normal"/>
    <w:link w:val="HeaderChar"/>
    <w:uiPriority w:val="11"/>
    <w:semiHidden/>
    <w:rsid w:val="005A4AC0"/>
    <w:pPr>
      <w:tabs>
        <w:tab w:val="center" w:pos="4513"/>
        <w:tab w:val="right" w:pos="9026"/>
      </w:tabs>
      <w:jc w:val="right"/>
    </w:pPr>
    <w:rPr>
      <w:b/>
    </w:rPr>
  </w:style>
  <w:style w:type="character" w:customStyle="1" w:styleId="HeaderChar">
    <w:name w:val="Header Char"/>
    <w:aliases w:val="NTG Page Header Char"/>
    <w:basedOn w:val="DefaultParagraphFont"/>
    <w:link w:val="Header"/>
    <w:uiPriority w:val="11"/>
    <w:semiHidden/>
    <w:rsid w:val="00B606A1"/>
    <w:rPr>
      <w:b/>
    </w:rPr>
  </w:style>
  <w:style w:type="paragraph" w:styleId="Footer">
    <w:name w:val="footer"/>
    <w:basedOn w:val="Normal"/>
    <w:link w:val="FooterChar"/>
    <w:uiPriority w:val="99"/>
    <w:semiHidden/>
    <w:rsid w:val="00B02EF1"/>
    <w:pPr>
      <w:tabs>
        <w:tab w:val="center" w:pos="4513"/>
        <w:tab w:val="right" w:pos="9026"/>
      </w:tabs>
      <w:spacing w:after="0"/>
    </w:pPr>
  </w:style>
  <w:style w:type="character" w:customStyle="1" w:styleId="FooterChar">
    <w:name w:val="Footer Char"/>
    <w:basedOn w:val="DefaultParagraphFont"/>
    <w:link w:val="Footer"/>
    <w:uiPriority w:val="99"/>
    <w:semiHidden/>
    <w:rsid w:val="00595386"/>
    <w:rPr>
      <w:rFonts w:ascii="Arial" w:eastAsia="Times New Roman" w:hAnsi="Arial"/>
      <w:sz w:val="22"/>
      <w:lang w:eastAsia="en-AU"/>
    </w:rPr>
  </w:style>
  <w:style w:type="paragraph" w:customStyle="1" w:styleId="SubTitle0">
    <w:name w:val="Sub Title"/>
    <w:basedOn w:val="Normal"/>
    <w:semiHidden/>
    <w:rsid w:val="004864DE"/>
    <w:pPr>
      <w:spacing w:after="0"/>
    </w:pPr>
    <w:rPr>
      <w:b/>
      <w:sz w:val="32"/>
      <w:szCs w:val="24"/>
      <w:lang w:val="en-US"/>
    </w:rPr>
  </w:style>
  <w:style w:type="character" w:customStyle="1" w:styleId="Heading4Char">
    <w:name w:val="Heading 4 Char"/>
    <w:basedOn w:val="DefaultParagraphFont"/>
    <w:link w:val="Heading4"/>
    <w:uiPriority w:val="1"/>
    <w:rsid w:val="009A5F24"/>
    <w:rPr>
      <w:rFonts w:eastAsiaTheme="majorEastAsia" w:cstheme="majorBidi"/>
      <w:b/>
      <w:bCs/>
      <w:iCs/>
      <w:color w:val="606060"/>
    </w:rPr>
  </w:style>
  <w:style w:type="paragraph" w:styleId="NormalWeb">
    <w:name w:val="Normal (Web)"/>
    <w:basedOn w:val="Normal"/>
    <w:uiPriority w:val="99"/>
    <w:semiHidden/>
    <w:unhideWhenUsed/>
    <w:rsid w:val="00342283"/>
    <w:rPr>
      <w:rFonts w:ascii="Times New Roman" w:hAnsi="Times New Roman"/>
      <w:sz w:val="24"/>
      <w:szCs w:val="24"/>
    </w:rPr>
  </w:style>
  <w:style w:type="character" w:styleId="PlaceholderText">
    <w:name w:val="Placeholder Text"/>
    <w:basedOn w:val="DefaultParagraphFont"/>
    <w:uiPriority w:val="99"/>
    <w:semiHidden/>
    <w:rsid w:val="005762CC"/>
    <w:rPr>
      <w:color w:val="808080"/>
    </w:rPr>
  </w:style>
  <w:style w:type="paragraph" w:styleId="ListParagraph">
    <w:name w:val="List Paragraph"/>
    <w:basedOn w:val="BlockText"/>
    <w:uiPriority w:val="34"/>
    <w:qFormat/>
    <w:rsid w:val="003B6A61"/>
    <w:pPr>
      <w:spacing w:after="120"/>
    </w:pPr>
  </w:style>
  <w:style w:type="table" w:styleId="TableGrid">
    <w:name w:val="Table Grid"/>
    <w:basedOn w:val="TableNormal"/>
    <w:uiPriority w:val="59"/>
    <w:rsid w:val="001326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TGFooter1items">
    <w:name w:val="NTG Footer 1 items"/>
    <w:basedOn w:val="Normal"/>
    <w:link w:val="NTGFooter1itemsChar"/>
    <w:uiPriority w:val="9"/>
    <w:semiHidden/>
    <w:rsid w:val="00705C9D"/>
    <w:pPr>
      <w:widowControl w:val="0"/>
      <w:tabs>
        <w:tab w:val="left" w:pos="1778"/>
        <w:tab w:val="right" w:pos="9026"/>
      </w:tabs>
      <w:spacing w:after="0"/>
    </w:pPr>
    <w:rPr>
      <w:rFonts w:cs="Arial"/>
      <w:sz w:val="20"/>
      <w:szCs w:val="16"/>
    </w:rPr>
  </w:style>
  <w:style w:type="paragraph" w:customStyle="1" w:styleId="NTGFooterDepartmentof">
    <w:name w:val="NTG Footer Department of"/>
    <w:link w:val="NTGFooterDepartmentofChar"/>
    <w:uiPriority w:val="9"/>
    <w:semiHidden/>
    <w:rsid w:val="00705C9D"/>
    <w:pPr>
      <w:widowControl w:val="0"/>
      <w:tabs>
        <w:tab w:val="right" w:pos="9026"/>
      </w:tabs>
    </w:pPr>
    <w:rPr>
      <w:rFonts w:cs="Arial"/>
      <w:caps/>
      <w:szCs w:val="16"/>
    </w:rPr>
  </w:style>
  <w:style w:type="paragraph" w:customStyle="1" w:styleId="NTGFooterDepartmentName">
    <w:name w:val="NTG Footer Department Name"/>
    <w:link w:val="NTGFooterDepartmentNameChar"/>
    <w:uiPriority w:val="9"/>
    <w:semiHidden/>
    <w:rsid w:val="00705C9D"/>
    <w:pPr>
      <w:widowControl w:val="0"/>
      <w:tabs>
        <w:tab w:val="right" w:pos="9026"/>
      </w:tabs>
    </w:pPr>
    <w:rPr>
      <w:rFonts w:ascii="Arial Black" w:hAnsi="Arial Black" w:cs="Arial"/>
      <w:caps/>
      <w:szCs w:val="16"/>
    </w:rPr>
  </w:style>
  <w:style w:type="character" w:customStyle="1" w:styleId="NTGFooter1itemsChar">
    <w:name w:val="NTG Footer 1 items Char"/>
    <w:basedOn w:val="DefaultParagraphFont"/>
    <w:link w:val="NTGFooter1items"/>
    <w:uiPriority w:val="9"/>
    <w:semiHidden/>
    <w:rsid w:val="00C52BC3"/>
    <w:rPr>
      <w:rFonts w:cs="Arial"/>
      <w:sz w:val="20"/>
      <w:szCs w:val="16"/>
    </w:rPr>
  </w:style>
  <w:style w:type="character" w:customStyle="1" w:styleId="NTGFooterDepartmentofChar">
    <w:name w:val="NTG Footer Department of Char"/>
    <w:basedOn w:val="DefaultParagraphFont"/>
    <w:link w:val="NTGFooterDepartmentof"/>
    <w:uiPriority w:val="9"/>
    <w:semiHidden/>
    <w:rsid w:val="00C52BC3"/>
    <w:rPr>
      <w:rFonts w:cs="Arial"/>
      <w:caps/>
      <w:szCs w:val="16"/>
    </w:rPr>
  </w:style>
  <w:style w:type="character" w:customStyle="1" w:styleId="NTGFooterDepartmentNameChar">
    <w:name w:val="NTG Footer Department Name Char"/>
    <w:basedOn w:val="NTGFooterDepartmentofChar"/>
    <w:link w:val="NTGFooterDepartmentName"/>
    <w:uiPriority w:val="9"/>
    <w:semiHidden/>
    <w:rsid w:val="00C52BC3"/>
    <w:rPr>
      <w:rFonts w:ascii="Arial Black" w:hAnsi="Arial Black" w:cs="Arial"/>
      <w:caps/>
      <w:szCs w:val="16"/>
    </w:rPr>
  </w:style>
  <w:style w:type="paragraph" w:customStyle="1" w:styleId="Appendix">
    <w:name w:val="Appendix"/>
    <w:basedOn w:val="Heading1"/>
    <w:next w:val="Normal"/>
    <w:uiPriority w:val="11"/>
    <w:semiHidden/>
    <w:qFormat/>
    <w:rsid w:val="00414CB3"/>
  </w:style>
  <w:style w:type="paragraph" w:styleId="BodyText">
    <w:name w:val="Body Text"/>
    <w:basedOn w:val="Normal"/>
    <w:link w:val="BodyTextChar"/>
    <w:uiPriority w:val="99"/>
    <w:semiHidden/>
    <w:rsid w:val="00414CB3"/>
    <w:pPr>
      <w:spacing w:after="120"/>
    </w:pPr>
  </w:style>
  <w:style w:type="character" w:customStyle="1" w:styleId="BodyTextChar">
    <w:name w:val="Body Text Char"/>
    <w:basedOn w:val="DefaultParagraphFont"/>
    <w:link w:val="BodyText"/>
    <w:uiPriority w:val="99"/>
    <w:semiHidden/>
    <w:rsid w:val="00414CB3"/>
    <w:rPr>
      <w:rFonts w:ascii="Arial" w:hAnsi="Arial"/>
      <w:sz w:val="22"/>
      <w:szCs w:val="22"/>
    </w:rPr>
  </w:style>
  <w:style w:type="paragraph" w:customStyle="1" w:styleId="NTGFooter2DateVersion">
    <w:name w:val="NTG Footer 2 Date &amp; Version"/>
    <w:basedOn w:val="NTGFooter2deptpagenum"/>
    <w:link w:val="NTGFooter2DateVersionChar"/>
    <w:uiPriority w:val="9"/>
    <w:semiHidden/>
    <w:rsid w:val="002926BC"/>
    <w:pPr>
      <w:spacing w:after="480"/>
    </w:pPr>
  </w:style>
  <w:style w:type="numbering" w:customStyle="1" w:styleId="Bulletlist">
    <w:name w:val="Bullet list"/>
    <w:basedOn w:val="NoList"/>
    <w:rsid w:val="009F2A4D"/>
    <w:pPr>
      <w:numPr>
        <w:numId w:val="1"/>
      </w:numPr>
    </w:pPr>
  </w:style>
  <w:style w:type="table" w:styleId="TableGridLight">
    <w:name w:val="Grid Table Light"/>
    <w:basedOn w:val="TableNormal"/>
    <w:uiPriority w:val="40"/>
    <w:rsid w:val="00B2599A"/>
    <w:pPr>
      <w:spacing w:after="0"/>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Theme">
    <w:name w:val="Table Theme"/>
    <w:basedOn w:val="TableNormal"/>
    <w:uiPriority w:val="99"/>
    <w:semiHidden/>
    <w:unhideWhenUsed/>
    <w:rsid w:val="00414CB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5Char">
    <w:name w:val="Heading 5 Char"/>
    <w:basedOn w:val="DefaultParagraphFont"/>
    <w:link w:val="Heading5"/>
    <w:uiPriority w:val="2"/>
    <w:semiHidden/>
    <w:rsid w:val="00EE750D"/>
    <w:rPr>
      <w:b/>
      <w:color w:val="000000" w:themeColor="text1"/>
    </w:rPr>
  </w:style>
  <w:style w:type="character" w:customStyle="1" w:styleId="Heading6Char">
    <w:name w:val="Heading 6 Char"/>
    <w:basedOn w:val="DefaultParagraphFont"/>
    <w:link w:val="Heading6"/>
    <w:uiPriority w:val="2"/>
    <w:semiHidden/>
    <w:rsid w:val="00EE750D"/>
    <w:rPr>
      <w:b/>
      <w:color w:val="606060"/>
    </w:rPr>
  </w:style>
  <w:style w:type="character" w:customStyle="1" w:styleId="Heading7Char">
    <w:name w:val="Heading 7 Char"/>
    <w:basedOn w:val="DefaultParagraphFont"/>
    <w:link w:val="Heading7"/>
    <w:uiPriority w:val="2"/>
    <w:semiHidden/>
    <w:rsid w:val="00EE750D"/>
    <w:rPr>
      <w:b/>
      <w:color w:val="000000" w:themeColor="text1"/>
    </w:rPr>
  </w:style>
  <w:style w:type="character" w:customStyle="1" w:styleId="Heading8Char">
    <w:name w:val="Heading 8 Char"/>
    <w:basedOn w:val="DefaultParagraphFont"/>
    <w:link w:val="Heading8"/>
    <w:uiPriority w:val="2"/>
    <w:semiHidden/>
    <w:rsid w:val="00EE750D"/>
    <w:rPr>
      <w:b/>
      <w:color w:val="606060"/>
    </w:rPr>
  </w:style>
  <w:style w:type="character" w:customStyle="1" w:styleId="Heading9Char">
    <w:name w:val="Heading 9 Char"/>
    <w:basedOn w:val="DefaultParagraphFont"/>
    <w:link w:val="Heading9"/>
    <w:uiPriority w:val="2"/>
    <w:semiHidden/>
    <w:rsid w:val="00EE750D"/>
    <w:rPr>
      <w:b/>
      <w:color w:val="000000" w:themeColor="text1"/>
    </w:rPr>
  </w:style>
  <w:style w:type="paragraph" w:customStyle="1" w:styleId="NTGFooter2deptpagenum">
    <w:name w:val="NTG Footer 2 dept &amp; page num"/>
    <w:basedOn w:val="Normal"/>
    <w:link w:val="NTGFooter2deptpagenumChar"/>
    <w:uiPriority w:val="9"/>
    <w:semiHidden/>
    <w:rsid w:val="002926BC"/>
    <w:pPr>
      <w:tabs>
        <w:tab w:val="right" w:pos="9639"/>
      </w:tabs>
      <w:spacing w:after="0"/>
    </w:pPr>
    <w:rPr>
      <w:sz w:val="20"/>
    </w:rPr>
  </w:style>
  <w:style w:type="character" w:customStyle="1" w:styleId="NTGFooter2deptpagenumChar">
    <w:name w:val="NTG Footer 2 dept &amp; page num Char"/>
    <w:basedOn w:val="DefaultParagraphFont"/>
    <w:link w:val="NTGFooter2deptpagenum"/>
    <w:uiPriority w:val="9"/>
    <w:semiHidden/>
    <w:rsid w:val="00C52BC3"/>
    <w:rPr>
      <w:sz w:val="20"/>
    </w:rPr>
  </w:style>
  <w:style w:type="character" w:customStyle="1" w:styleId="NTGFooter2DateVersionChar">
    <w:name w:val="NTG Footer 2 Date &amp; Version Char"/>
    <w:basedOn w:val="NTGFooter2deptpagenumChar"/>
    <w:link w:val="NTGFooter2DateVersion"/>
    <w:uiPriority w:val="9"/>
    <w:semiHidden/>
    <w:rsid w:val="00C52BC3"/>
    <w:rPr>
      <w:sz w:val="20"/>
    </w:rPr>
  </w:style>
  <w:style w:type="numbering" w:customStyle="1" w:styleId="Numberlist">
    <w:name w:val="Number list"/>
    <w:uiPriority w:val="99"/>
    <w:rsid w:val="007C6D9F"/>
    <w:pPr>
      <w:numPr>
        <w:numId w:val="2"/>
      </w:numPr>
    </w:pPr>
  </w:style>
  <w:style w:type="paragraph" w:styleId="ListNumber">
    <w:name w:val="List Number"/>
    <w:aliases w:val="Number list level 1"/>
    <w:basedOn w:val="Normal"/>
    <w:uiPriority w:val="99"/>
    <w:rsid w:val="00A22C38"/>
    <w:pPr>
      <w:spacing w:after="120"/>
    </w:pPr>
  </w:style>
  <w:style w:type="paragraph" w:styleId="ListNumber2">
    <w:name w:val="List Number 2"/>
    <w:aliases w:val="Number list level 2"/>
    <w:basedOn w:val="Normal"/>
    <w:uiPriority w:val="99"/>
    <w:rsid w:val="00A22C38"/>
    <w:pPr>
      <w:spacing w:after="120"/>
    </w:pPr>
  </w:style>
  <w:style w:type="paragraph" w:styleId="ListNumber3">
    <w:name w:val="List Number 3"/>
    <w:aliases w:val="Number list level 3"/>
    <w:basedOn w:val="Normal"/>
    <w:uiPriority w:val="99"/>
    <w:rsid w:val="00A22C38"/>
    <w:pPr>
      <w:spacing w:after="120"/>
    </w:pPr>
  </w:style>
  <w:style w:type="paragraph" w:styleId="ListNumber4">
    <w:name w:val="List Number 4"/>
    <w:aliases w:val="Number list level 4"/>
    <w:basedOn w:val="Normal"/>
    <w:uiPriority w:val="99"/>
    <w:rsid w:val="00A22C38"/>
    <w:pPr>
      <w:spacing w:after="120"/>
    </w:pPr>
  </w:style>
  <w:style w:type="paragraph" w:styleId="ListNumber5">
    <w:name w:val="List Number 5"/>
    <w:aliases w:val="List number 5 - with space"/>
    <w:basedOn w:val="Normal"/>
    <w:uiPriority w:val="99"/>
    <w:rsid w:val="00A22C38"/>
    <w:pPr>
      <w:spacing w:after="120"/>
    </w:pPr>
  </w:style>
  <w:style w:type="paragraph" w:styleId="ListBullet">
    <w:name w:val="List Bullet"/>
    <w:aliases w:val="Bullet list level 1"/>
    <w:basedOn w:val="Normal"/>
    <w:uiPriority w:val="4"/>
    <w:semiHidden/>
    <w:rsid w:val="00176123"/>
    <w:pPr>
      <w:numPr>
        <w:numId w:val="8"/>
      </w:numPr>
      <w:spacing w:after="120"/>
      <w:ind w:left="0" w:firstLine="0"/>
    </w:pPr>
  </w:style>
  <w:style w:type="paragraph" w:styleId="ListBullet2">
    <w:name w:val="List Bullet 2"/>
    <w:aliases w:val="Bullet list level 2"/>
    <w:basedOn w:val="Normal"/>
    <w:uiPriority w:val="4"/>
    <w:semiHidden/>
    <w:rsid w:val="006847AD"/>
    <w:pPr>
      <w:numPr>
        <w:ilvl w:val="1"/>
        <w:numId w:val="8"/>
      </w:numPr>
      <w:spacing w:after="120"/>
    </w:pPr>
  </w:style>
  <w:style w:type="paragraph" w:styleId="ListBullet3">
    <w:name w:val="List Bullet 3"/>
    <w:aliases w:val="Bullet list level 3"/>
    <w:basedOn w:val="Normal"/>
    <w:uiPriority w:val="4"/>
    <w:semiHidden/>
    <w:rsid w:val="006847AD"/>
    <w:pPr>
      <w:numPr>
        <w:ilvl w:val="2"/>
        <w:numId w:val="8"/>
      </w:numPr>
      <w:spacing w:after="120"/>
    </w:pPr>
  </w:style>
  <w:style w:type="paragraph" w:styleId="ListBullet4">
    <w:name w:val="List Bullet 4"/>
    <w:aliases w:val="Bullet list level 4"/>
    <w:basedOn w:val="Normal"/>
    <w:uiPriority w:val="4"/>
    <w:semiHidden/>
    <w:rsid w:val="006847AD"/>
    <w:pPr>
      <w:numPr>
        <w:ilvl w:val="3"/>
        <w:numId w:val="8"/>
      </w:numPr>
      <w:spacing w:after="120"/>
    </w:pPr>
  </w:style>
  <w:style w:type="paragraph" w:styleId="ListBullet5">
    <w:name w:val="List Bullet 5"/>
    <w:aliases w:val="Bullet list level 5"/>
    <w:basedOn w:val="Normal"/>
    <w:uiPriority w:val="4"/>
    <w:semiHidden/>
    <w:rsid w:val="004E2CB7"/>
    <w:pPr>
      <w:numPr>
        <w:ilvl w:val="4"/>
        <w:numId w:val="8"/>
      </w:numPr>
    </w:pPr>
  </w:style>
  <w:style w:type="character" w:styleId="Hyperlink">
    <w:name w:val="Hyperlink"/>
    <w:basedOn w:val="DefaultParagraphFont"/>
    <w:uiPriority w:val="99"/>
    <w:rsid w:val="002F0DB1"/>
    <w:rPr>
      <w:color w:val="0563C1" w:themeColor="hyperlink"/>
      <w:u w:val="single"/>
    </w:rPr>
  </w:style>
  <w:style w:type="paragraph" w:styleId="TOCHeading">
    <w:name w:val="TOC Heading"/>
    <w:basedOn w:val="Heading1"/>
    <w:next w:val="Normal"/>
    <w:uiPriority w:val="39"/>
    <w:qFormat/>
    <w:rsid w:val="003B67FD"/>
    <w:pPr>
      <w:spacing w:before="480" w:after="0"/>
      <w:outlineLvl w:val="9"/>
    </w:pPr>
    <w:rPr>
      <w:kern w:val="0"/>
      <w:szCs w:val="28"/>
    </w:rPr>
  </w:style>
  <w:style w:type="paragraph" w:styleId="TOC1">
    <w:name w:val="toc 1"/>
    <w:basedOn w:val="Normal"/>
    <w:next w:val="Normal"/>
    <w:autoRedefine/>
    <w:uiPriority w:val="39"/>
    <w:rsid w:val="007859CD"/>
    <w:pPr>
      <w:spacing w:after="100"/>
    </w:pPr>
  </w:style>
  <w:style w:type="paragraph" w:styleId="TOC2">
    <w:name w:val="toc 2"/>
    <w:basedOn w:val="Normal"/>
    <w:next w:val="Normal"/>
    <w:autoRedefine/>
    <w:uiPriority w:val="39"/>
    <w:semiHidden/>
    <w:rsid w:val="007859CD"/>
    <w:pPr>
      <w:spacing w:after="100"/>
      <w:ind w:left="220"/>
    </w:pPr>
  </w:style>
  <w:style w:type="paragraph" w:styleId="TOC3">
    <w:name w:val="toc 3"/>
    <w:basedOn w:val="Normal"/>
    <w:next w:val="Normal"/>
    <w:autoRedefine/>
    <w:uiPriority w:val="39"/>
    <w:semiHidden/>
    <w:rsid w:val="007859CD"/>
    <w:pPr>
      <w:spacing w:after="100"/>
      <w:ind w:left="440"/>
    </w:pPr>
  </w:style>
  <w:style w:type="paragraph" w:customStyle="1" w:styleId="Tablebulletlistlevel1">
    <w:name w:val="Table bullet list level 1"/>
    <w:uiPriority w:val="6"/>
    <w:rsid w:val="002716CD"/>
    <w:pPr>
      <w:numPr>
        <w:numId w:val="7"/>
      </w:numPr>
      <w:spacing w:after="20"/>
    </w:pPr>
  </w:style>
  <w:style w:type="paragraph" w:customStyle="1" w:styleId="Tablebulletlistlevel2">
    <w:name w:val="Table bullet list level 2"/>
    <w:basedOn w:val="Tablebulletlistlevel1"/>
    <w:uiPriority w:val="6"/>
    <w:semiHidden/>
    <w:rsid w:val="002716CD"/>
    <w:pPr>
      <w:numPr>
        <w:ilvl w:val="1"/>
      </w:numPr>
    </w:pPr>
  </w:style>
  <w:style w:type="paragraph" w:customStyle="1" w:styleId="Tablebulletlistlevel3">
    <w:name w:val="Table bullet list level 3"/>
    <w:basedOn w:val="Tablebulletlistlevel2"/>
    <w:uiPriority w:val="6"/>
    <w:semiHidden/>
    <w:qFormat/>
    <w:rsid w:val="002716CD"/>
    <w:pPr>
      <w:numPr>
        <w:ilvl w:val="2"/>
      </w:numPr>
    </w:pPr>
  </w:style>
  <w:style w:type="paragraph" w:customStyle="1" w:styleId="Tablebulletlistlevel4">
    <w:name w:val="Table bullet list level 4"/>
    <w:basedOn w:val="Tablebulletlistlevel3"/>
    <w:uiPriority w:val="6"/>
    <w:semiHidden/>
    <w:qFormat/>
    <w:rsid w:val="002716CD"/>
    <w:pPr>
      <w:numPr>
        <w:ilvl w:val="3"/>
      </w:numPr>
    </w:pPr>
  </w:style>
  <w:style w:type="paragraph" w:customStyle="1" w:styleId="Tablebulletlistlevel5">
    <w:name w:val="Table bullet list level 5"/>
    <w:basedOn w:val="Tablebulletlistlevel4"/>
    <w:uiPriority w:val="6"/>
    <w:semiHidden/>
    <w:qFormat/>
    <w:rsid w:val="002716CD"/>
    <w:pPr>
      <w:numPr>
        <w:ilvl w:val="4"/>
      </w:numPr>
    </w:pPr>
  </w:style>
  <w:style w:type="paragraph" w:customStyle="1" w:styleId="Tablebulletlistlevel6">
    <w:name w:val="Table bullet list level 6"/>
    <w:basedOn w:val="Tablebulletlistlevel5"/>
    <w:uiPriority w:val="6"/>
    <w:semiHidden/>
    <w:qFormat/>
    <w:rsid w:val="001D7CA4"/>
    <w:pPr>
      <w:numPr>
        <w:ilvl w:val="5"/>
      </w:numPr>
    </w:pPr>
  </w:style>
  <w:style w:type="paragraph" w:customStyle="1" w:styleId="Tablebulletlistlevel7">
    <w:name w:val="Table bullet list level 7"/>
    <w:basedOn w:val="Tablebulletlistlevel6"/>
    <w:uiPriority w:val="6"/>
    <w:semiHidden/>
    <w:qFormat/>
    <w:rsid w:val="002716CD"/>
    <w:pPr>
      <w:numPr>
        <w:ilvl w:val="6"/>
      </w:numPr>
    </w:pPr>
  </w:style>
  <w:style w:type="paragraph" w:customStyle="1" w:styleId="Tablebulletlistlevel8">
    <w:name w:val="Table bullet list level 8"/>
    <w:basedOn w:val="Tablebulletlistlevel7"/>
    <w:uiPriority w:val="6"/>
    <w:semiHidden/>
    <w:qFormat/>
    <w:rsid w:val="002716CD"/>
    <w:pPr>
      <w:numPr>
        <w:ilvl w:val="7"/>
      </w:numPr>
    </w:pPr>
  </w:style>
  <w:style w:type="paragraph" w:customStyle="1" w:styleId="Tablebulletlistlevel9">
    <w:name w:val="Table bullet list level 9"/>
    <w:basedOn w:val="Tablebulletlistlevel8"/>
    <w:uiPriority w:val="6"/>
    <w:semiHidden/>
    <w:qFormat/>
    <w:rsid w:val="002716CD"/>
    <w:pPr>
      <w:numPr>
        <w:ilvl w:val="8"/>
      </w:numPr>
    </w:pPr>
  </w:style>
  <w:style w:type="numbering" w:customStyle="1" w:styleId="Tablebulletlist">
    <w:name w:val="Table bullet list"/>
    <w:uiPriority w:val="99"/>
    <w:rsid w:val="002716CD"/>
    <w:pPr>
      <w:numPr>
        <w:numId w:val="4"/>
      </w:numPr>
    </w:pPr>
  </w:style>
  <w:style w:type="paragraph" w:customStyle="1" w:styleId="Tablenumberlistlevel1">
    <w:name w:val="Table number list level 1"/>
    <w:uiPriority w:val="7"/>
    <w:rsid w:val="002716CD"/>
    <w:pPr>
      <w:numPr>
        <w:numId w:val="6"/>
      </w:numPr>
      <w:spacing w:after="20"/>
    </w:pPr>
  </w:style>
  <w:style w:type="paragraph" w:customStyle="1" w:styleId="Tablenumberlistlevel2">
    <w:name w:val="Table number list level 2"/>
    <w:basedOn w:val="Tablenumberlistlevel1"/>
    <w:uiPriority w:val="7"/>
    <w:semiHidden/>
    <w:rsid w:val="002716CD"/>
    <w:pPr>
      <w:numPr>
        <w:ilvl w:val="1"/>
      </w:numPr>
    </w:pPr>
  </w:style>
  <w:style w:type="paragraph" w:customStyle="1" w:styleId="Tablenumberlistlevel3">
    <w:name w:val="Table number list level 3"/>
    <w:basedOn w:val="Tablenumberlistlevel2"/>
    <w:uiPriority w:val="7"/>
    <w:semiHidden/>
    <w:qFormat/>
    <w:rsid w:val="002716CD"/>
    <w:pPr>
      <w:numPr>
        <w:ilvl w:val="2"/>
      </w:numPr>
    </w:pPr>
  </w:style>
  <w:style w:type="paragraph" w:customStyle="1" w:styleId="Tablenumberlistlevel4">
    <w:name w:val="Table number list level 4"/>
    <w:basedOn w:val="Tablenumberlistlevel3"/>
    <w:uiPriority w:val="7"/>
    <w:semiHidden/>
    <w:qFormat/>
    <w:rsid w:val="002716CD"/>
    <w:pPr>
      <w:numPr>
        <w:ilvl w:val="3"/>
      </w:numPr>
    </w:pPr>
  </w:style>
  <w:style w:type="paragraph" w:customStyle="1" w:styleId="Tablenumberlistlevel5">
    <w:name w:val="Table number list level 5"/>
    <w:basedOn w:val="Tablenumberlistlevel4"/>
    <w:uiPriority w:val="7"/>
    <w:semiHidden/>
    <w:qFormat/>
    <w:rsid w:val="002716CD"/>
    <w:pPr>
      <w:numPr>
        <w:ilvl w:val="4"/>
      </w:numPr>
    </w:pPr>
  </w:style>
  <w:style w:type="paragraph" w:customStyle="1" w:styleId="Tablenumberlistlevel6">
    <w:name w:val="Table number list level 6"/>
    <w:basedOn w:val="Tablenumberlistlevel5"/>
    <w:uiPriority w:val="7"/>
    <w:semiHidden/>
    <w:qFormat/>
    <w:rsid w:val="002716CD"/>
    <w:pPr>
      <w:numPr>
        <w:ilvl w:val="5"/>
      </w:numPr>
    </w:pPr>
  </w:style>
  <w:style w:type="paragraph" w:customStyle="1" w:styleId="Tablenumberlistlevel7">
    <w:name w:val="Table number list level 7"/>
    <w:basedOn w:val="Tablenumberlistlevel6"/>
    <w:uiPriority w:val="7"/>
    <w:semiHidden/>
    <w:qFormat/>
    <w:rsid w:val="002716CD"/>
    <w:pPr>
      <w:numPr>
        <w:ilvl w:val="6"/>
      </w:numPr>
    </w:pPr>
  </w:style>
  <w:style w:type="paragraph" w:customStyle="1" w:styleId="Tablenumberlistlevel8">
    <w:name w:val="Table number list level 8"/>
    <w:basedOn w:val="Tablenumberlistlevel7"/>
    <w:uiPriority w:val="7"/>
    <w:semiHidden/>
    <w:qFormat/>
    <w:rsid w:val="002716CD"/>
    <w:pPr>
      <w:numPr>
        <w:ilvl w:val="7"/>
      </w:numPr>
    </w:pPr>
  </w:style>
  <w:style w:type="paragraph" w:customStyle="1" w:styleId="Tablenumberlistlevel9">
    <w:name w:val="Table number list level 9"/>
    <w:basedOn w:val="Tablenumberlistlevel8"/>
    <w:uiPriority w:val="7"/>
    <w:semiHidden/>
    <w:qFormat/>
    <w:rsid w:val="002716CD"/>
    <w:pPr>
      <w:numPr>
        <w:ilvl w:val="8"/>
      </w:numPr>
    </w:pPr>
  </w:style>
  <w:style w:type="numbering" w:customStyle="1" w:styleId="Tablenumberlist">
    <w:name w:val="Table number list"/>
    <w:uiPriority w:val="99"/>
    <w:rsid w:val="002716CD"/>
    <w:pPr>
      <w:numPr>
        <w:numId w:val="5"/>
      </w:numPr>
    </w:pPr>
  </w:style>
  <w:style w:type="table" w:styleId="GridTable1Light-Accent4">
    <w:name w:val="Grid Table 1 Light Accent 4"/>
    <w:basedOn w:val="TableNormal"/>
    <w:uiPriority w:val="46"/>
    <w:rsid w:val="00EB0A3C"/>
    <w:pPr>
      <w:spacing w:after="0"/>
    </w:pPr>
    <w:tblPr>
      <w:tblStyleRowBandSize w:val="1"/>
      <w:tblStyleColBandSize w:val="1"/>
      <w:tblBorders>
        <w:top w:val="single" w:sz="4" w:space="0" w:color="D3B0DA" w:themeColor="accent4" w:themeTint="66"/>
        <w:left w:val="single" w:sz="4" w:space="0" w:color="D3B0DA" w:themeColor="accent4" w:themeTint="66"/>
        <w:bottom w:val="single" w:sz="4" w:space="0" w:color="D3B0DA" w:themeColor="accent4" w:themeTint="66"/>
        <w:right w:val="single" w:sz="4" w:space="0" w:color="D3B0DA" w:themeColor="accent4" w:themeTint="66"/>
        <w:insideH w:val="single" w:sz="4" w:space="0" w:color="D3B0DA" w:themeColor="accent4" w:themeTint="66"/>
        <w:insideV w:val="single" w:sz="4" w:space="0" w:color="D3B0DA" w:themeColor="accent4" w:themeTint="66"/>
      </w:tblBorders>
    </w:tblPr>
    <w:tblStylePr w:type="firstRow">
      <w:rPr>
        <w:b/>
        <w:bCs/>
      </w:rPr>
      <w:tblPr/>
      <w:tcPr>
        <w:tcBorders>
          <w:bottom w:val="single" w:sz="12" w:space="0" w:color="BE89C8" w:themeColor="accent4" w:themeTint="99"/>
        </w:tcBorders>
      </w:tcPr>
    </w:tblStylePr>
    <w:tblStylePr w:type="lastRow">
      <w:rPr>
        <w:b/>
        <w:bCs/>
      </w:rPr>
      <w:tblPr/>
      <w:tcPr>
        <w:tcBorders>
          <w:top w:val="double" w:sz="2" w:space="0" w:color="BE89C8" w:themeColor="accent4" w:themeTint="99"/>
        </w:tcBorders>
      </w:tcPr>
    </w:tblStylePr>
    <w:tblStylePr w:type="firstCol">
      <w:rPr>
        <w:b/>
        <w:bCs/>
      </w:rPr>
    </w:tblStylePr>
    <w:tblStylePr w:type="lastCol">
      <w:rPr>
        <w:b/>
        <w:bCs/>
      </w:rPr>
    </w:tblStylePr>
  </w:style>
  <w:style w:type="table" w:customStyle="1" w:styleId="NTGTable">
    <w:name w:val="NTG Table"/>
    <w:basedOn w:val="TableGrid"/>
    <w:uiPriority w:val="99"/>
    <w:rsid w:val="003D0F63"/>
    <w:pPr>
      <w:spacing w:after="40"/>
    </w:pPr>
    <w:rPr>
      <w:szCs w:val="20"/>
      <w:lang w:eastAsia="en-AU"/>
    </w:rPr>
    <w:tblPr>
      <w:tblStyleRowBandSize w:val="1"/>
      <w:tblStyleColBandSize w:val="1"/>
    </w:tblPr>
    <w:trPr>
      <w:cantSplit/>
    </w:trPr>
    <w:tcPr>
      <w:shd w:val="clear" w:color="auto" w:fill="auto"/>
    </w:tcPr>
    <w:tblStylePr w:type="firstRow">
      <w:pPr>
        <w:wordWrap/>
        <w:spacing w:beforeLines="0" w:before="60" w:beforeAutospacing="0" w:afterLines="0" w:after="60" w:afterAutospacing="0" w:line="240" w:lineRule="auto"/>
        <w:ind w:leftChars="0" w:left="0" w:rightChars="0" w:right="0" w:firstLineChars="0" w:firstLine="0"/>
        <w:contextualSpacing w:val="0"/>
        <w:mirrorIndents w:val="0"/>
        <w:jc w:val="left"/>
        <w:outlineLvl w:val="9"/>
      </w:pPr>
      <w:rPr>
        <w:rFonts w:ascii="Arial" w:hAnsi="Arial"/>
        <w:b/>
        <w:sz w:val="22"/>
      </w:rPr>
      <w:tblPr/>
      <w:trPr>
        <w:tblHeader/>
      </w:trPr>
      <w:tcPr>
        <w:shd w:val="clear" w:color="auto" w:fill="D9D9D9" w:themeFill="background1" w:themeFillShade="D9"/>
      </w:tcPr>
    </w:tblStylePr>
    <w:tblStylePr w:type="lastRow">
      <w:rPr>
        <w:rFonts w:ascii="Arial" w:hAnsi="Arial"/>
        <w:sz w:val="22"/>
      </w:rPr>
    </w:tblStylePr>
    <w:tblStylePr w:type="firstCol">
      <w:rPr>
        <w:rFonts w:ascii="Arial" w:hAnsi="Arial"/>
        <w:sz w:val="22"/>
      </w:rPr>
    </w:tblStylePr>
    <w:tblStylePr w:type="lastCol">
      <w:rPr>
        <w:rFonts w:ascii="Arial" w:hAnsi="Arial"/>
        <w:sz w:val="22"/>
      </w:rPr>
    </w:tblStylePr>
    <w:tblStylePr w:type="band1Vert">
      <w:rPr>
        <w:rFonts w:ascii="Arial" w:hAnsi="Arial"/>
        <w:sz w:val="22"/>
      </w:rPr>
    </w:tblStylePr>
    <w:tblStylePr w:type="band2Vert">
      <w:rPr>
        <w:rFonts w:ascii="Arial" w:hAnsi="Arial"/>
        <w:sz w:val="22"/>
      </w:rPr>
    </w:tblStylePr>
    <w:tblStylePr w:type="band1Horz">
      <w:rPr>
        <w:rFonts w:ascii="Arial" w:hAnsi="Arial"/>
        <w:sz w:val="22"/>
      </w:rPr>
    </w:tblStylePr>
    <w:tblStylePr w:type="band2Horz">
      <w:rPr>
        <w:rFonts w:ascii="Arial" w:hAnsi="Arial"/>
        <w:sz w:val="22"/>
      </w:rPr>
    </w:tblStylePr>
    <w:tblStylePr w:type="neCell">
      <w:rPr>
        <w:rFonts w:ascii="Arial" w:hAnsi="Arial"/>
        <w:sz w:val="22"/>
      </w:rPr>
    </w:tblStylePr>
    <w:tblStylePr w:type="nwCell">
      <w:rPr>
        <w:rFonts w:ascii="Arial" w:hAnsi="Arial"/>
        <w:sz w:val="22"/>
      </w:rPr>
    </w:tblStylePr>
    <w:tblStylePr w:type="seCell">
      <w:rPr>
        <w:rFonts w:ascii="Arial" w:hAnsi="Arial"/>
        <w:sz w:val="22"/>
      </w:rPr>
    </w:tblStylePr>
    <w:tblStylePr w:type="swCell">
      <w:rPr>
        <w:rFonts w:ascii="Arial" w:hAnsi="Arial"/>
        <w:sz w:val="22"/>
      </w:rPr>
    </w:tblStylePr>
  </w:style>
  <w:style w:type="paragraph" w:styleId="Caption">
    <w:name w:val="caption"/>
    <w:basedOn w:val="Normal"/>
    <w:next w:val="Normal"/>
    <w:uiPriority w:val="35"/>
    <w:unhideWhenUsed/>
    <w:rsid w:val="00F858F2"/>
    <w:rPr>
      <w:iCs/>
      <w:sz w:val="20"/>
      <w:szCs w:val="18"/>
    </w:rPr>
  </w:style>
  <w:style w:type="numbering" w:customStyle="1" w:styleId="NTGStandardNumList">
    <w:name w:val="NTG Standard Num List"/>
    <w:uiPriority w:val="99"/>
    <w:rsid w:val="003D7F1B"/>
    <w:pPr>
      <w:numPr>
        <w:numId w:val="4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527222">
      <w:bodyDiv w:val="1"/>
      <w:marLeft w:val="0"/>
      <w:marRight w:val="0"/>
      <w:marTop w:val="0"/>
      <w:marBottom w:val="0"/>
      <w:divBdr>
        <w:top w:val="none" w:sz="0" w:space="0" w:color="auto"/>
        <w:left w:val="none" w:sz="0" w:space="0" w:color="auto"/>
        <w:bottom w:val="none" w:sz="0" w:space="0" w:color="auto"/>
        <w:right w:val="none" w:sz="0" w:space="0" w:color="auto"/>
      </w:divBdr>
    </w:div>
    <w:div w:id="1720862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oadsafety.nt.gov.au/safety-topics/cyclists"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of\Downloads\ntg-general-portrait-word-template.dotx" TargetMode="External"/></Relationships>
</file>

<file path=word/theme/theme1.xml><?xml version="1.0" encoding="utf-8"?>
<a:theme xmlns:a="http://schemas.openxmlformats.org/drawingml/2006/main" name="NTG branding">
  <a:themeElements>
    <a:clrScheme name="NTG Colours">
      <a:dk1>
        <a:sysClr val="windowText" lastClr="000000"/>
      </a:dk1>
      <a:lt1>
        <a:sysClr val="window" lastClr="FFFFFF"/>
      </a:lt1>
      <a:dk2>
        <a:srgbClr val="BC5915"/>
      </a:dk2>
      <a:lt2>
        <a:srgbClr val="FFFFFF"/>
      </a:lt2>
      <a:accent1>
        <a:srgbClr val="527AA1"/>
      </a:accent1>
      <a:accent2>
        <a:srgbClr val="77794B"/>
      </a:accent2>
      <a:accent3>
        <a:srgbClr val="6E7C00"/>
      </a:accent3>
      <a:accent4>
        <a:srgbClr val="8C4799"/>
      </a:accent4>
      <a:accent5>
        <a:srgbClr val="A26B21"/>
      </a:accent5>
      <a:accent6>
        <a:srgbClr val="BD472A"/>
      </a:accent6>
      <a:hlink>
        <a:srgbClr val="0563C1"/>
      </a:hlink>
      <a:folHlink>
        <a:srgbClr val="8C4799"/>
      </a:folHlink>
    </a:clrScheme>
    <a:fontScheme name="NTG Font">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61DFBF-0165-417C-A382-0717987871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ntg-general-portrait-word-template.dotx</Template>
  <TotalTime>0</TotalTime>
  <Pages>5</Pages>
  <Words>1840</Words>
  <Characters>10490</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Wider of the rider: one metre rule - Frequently asked questions</vt:lpstr>
    </vt:vector>
  </TitlesOfParts>
  <Company>Northern Territory Government</Company>
  <LinksUpToDate>false</LinksUpToDate>
  <CharactersWithSpaces>12306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Wider of the rider: one metre rule - Frequently asked questions</dc:title>
  <dc:creator>Northern Territory Government</dc:creator>
  <cp:lastModifiedBy>Ashlee McInnes</cp:lastModifiedBy>
  <cp:revision>2</cp:revision>
  <cp:lastPrinted>2016-02-04T04:37:00Z</cp:lastPrinted>
  <dcterms:created xsi:type="dcterms:W3CDTF">2019-06-28T02:31:00Z</dcterms:created>
  <dcterms:modified xsi:type="dcterms:W3CDTF">2019-06-28T02:31:00Z</dcterms:modified>
</cp:coreProperties>
</file>